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8"/>
        </w:rPr>
        <w:t>LTsocial Guild Report — LT Social Universe (Beta)</w:t>
      </w:r>
    </w:p>
    <w:p>
      <w:pPr>
        <w:jc w:val="center"/>
      </w:pPr>
      <w:r>
        <w:rPr>
          <w:sz w:val="24"/>
        </w:rPr>
        <w:t>Project: LTSocial.net / “LT Social Reality / LT Social Universe”</w:t>
        <w:br/>
        <w:t>Scope: Full-site mockup + web app shell + pricing + feed model + safety + creator/crypto layers</w:t>
        <w:br/>
        <w:t>Tagline: Mining Miracles Everyday — Connect. Plan. Stream. Earn. Stay Safe.</w:t>
      </w:r>
    </w:p>
    <w:p>
      <w:r>
        <w:t>Prepared: 2026-01-30</w:t>
      </w:r>
    </w:p>
    <w:p/>
    <w:p>
      <w:pPr>
        <w:pStyle w:val="Heading1"/>
      </w:pPr>
      <w:r>
        <w:t>1) Executive Summary (What this product is)</w:t>
      </w:r>
    </w:p>
    <w:p>
      <w:r>
        <w:t>LT Social is a “safe social universe” that combines a social app, a streaming hub, a marketplace, an economic layer (mining/rewards), and a safety layer (AI Guardian + family-safe controls + temporary location sharing). A defining idea is that relationships and visibility are tiered, so users can safely share more with trusted circles while still maintaining a public-facing creator presence.</w:t>
      </w:r>
    </w:p>
    <w:p>
      <w:pPr>
        <w:pStyle w:val="ListBullet"/>
      </w:pPr>
      <w:r>
        <w:t>Social: posts, messaging, connections, creator tools</w:t>
      </w:r>
    </w:p>
    <w:p>
      <w:pPr>
        <w:pStyle w:val="ListBullet"/>
      </w:pPr>
      <w:r>
        <w:t>Streaming: native streaming + creator economy + Twitch bridge</w:t>
      </w:r>
    </w:p>
    <w:p>
      <w:pPr>
        <w:pStyle w:val="ListBullet"/>
      </w:pPr>
      <w:r>
        <w:t>Marketplace: digital goods/services + optional token rails</w:t>
      </w:r>
    </w:p>
    <w:p>
      <w:pPr>
        <w:pStyle w:val="ListBullet"/>
      </w:pPr>
      <w:r>
        <w:t>Economic layer: mining dashboards, rewards, token mechanics</w:t>
      </w:r>
    </w:p>
    <w:p>
      <w:pPr>
        <w:pStyle w:val="ListBullet"/>
      </w:pPr>
      <w:r>
        <w:t>Safety: AI Guardian Hub, family controls, temporary location sharing + check-ins</w:t>
      </w:r>
    </w:p>
    <w:p>
      <w:pPr>
        <w:pStyle w:val="Heading1"/>
      </w:pPr>
      <w:r>
        <w:t>2) Whole-Site Mockup: What “the whole site” includes</w:t>
      </w:r>
    </w:p>
    <w:p>
      <w:pPr>
        <w:pStyle w:val="Heading2"/>
      </w:pPr>
      <w:r>
        <w:t>2.1 Marketing / Investor / Docs Site (Public)</w:t>
      </w:r>
    </w:p>
    <w:p>
      <w:pPr>
        <w:pStyle w:val="ListBullet"/>
      </w:pPr>
      <w:r>
        <w:t>Landing page (value proposition)</w:t>
      </w:r>
    </w:p>
    <w:p>
      <w:pPr>
        <w:pStyle w:val="ListBullet"/>
      </w:pPr>
      <w:r>
        <w:t>Features (social, safety, streaming, marketplace, mining)</w:t>
      </w:r>
    </w:p>
    <w:p>
      <w:pPr>
        <w:pStyle w:val="ListBullet"/>
      </w:pPr>
      <w:r>
        <w:t>Products (LTCare, LT Reality &amp; Cafe, Invest Your Data, etc.)</w:t>
      </w:r>
    </w:p>
    <w:p>
      <w:pPr>
        <w:pStyle w:val="ListBullet"/>
      </w:pPr>
      <w:r>
        <w:t>Technology (IA Rainbow AI, Shift Coin, Token Mechanics, Wallet Demo)</w:t>
      </w:r>
    </w:p>
    <w:p>
      <w:pPr>
        <w:pStyle w:val="ListBullet"/>
      </w:pPr>
      <w:r>
        <w:t>Investors (revenue model, strategic research, roadmap, investor relations)</w:t>
      </w:r>
    </w:p>
    <w:p>
      <w:pPr>
        <w:pStyle w:val="ListBullet"/>
      </w:pPr>
      <w:r>
        <w:t>Pricing (subscription plans)</w:t>
      </w:r>
    </w:p>
    <w:p>
      <w:pPr>
        <w:pStyle w:val="ListBullet"/>
      </w:pPr>
      <w:r>
        <w:t>Legal/Policies (privacy, terms, safety standards)</w:t>
      </w:r>
    </w:p>
    <w:p>
      <w:pPr>
        <w:pStyle w:val="ListBullet"/>
      </w:pPr>
      <w:r>
        <w:t>Contact / Community</w:t>
      </w:r>
    </w:p>
    <w:p>
      <w:pPr>
        <w:pStyle w:val="Heading2"/>
      </w:pPr>
      <w:r>
        <w:t>2.2 Web App (Logged-in Product)</w:t>
      </w:r>
    </w:p>
    <w:p>
      <w:pPr>
        <w:pStyle w:val="ListBullet"/>
      </w:pPr>
      <w:r>
        <w:t>Home feed (multi-feed tabs)</w:t>
      </w:r>
    </w:p>
    <w:p>
      <w:pPr>
        <w:pStyle w:val="ListBullet"/>
      </w:pPr>
      <w:r>
        <w:t>Profile</w:t>
      </w:r>
    </w:p>
    <w:p>
      <w:pPr>
        <w:pStyle w:val="ListBullet"/>
      </w:pPr>
      <w:r>
        <w:t>LTRStream</w:t>
      </w:r>
    </w:p>
    <w:p>
      <w:pPr>
        <w:pStyle w:val="ListBullet"/>
      </w:pPr>
      <w:r>
        <w:t>LTMarket</w:t>
      </w:r>
    </w:p>
    <w:p>
      <w:pPr>
        <w:pStyle w:val="ListBullet"/>
      </w:pPr>
      <w:r>
        <w:t>LTMessaging</w:t>
      </w:r>
    </w:p>
    <w:p>
      <w:pPr>
        <w:pStyle w:val="ListBullet"/>
      </w:pPr>
      <w:r>
        <w:t>Calendar (events + tickets + RSVP + invites + sharing to feeds/chats)</w:t>
      </w:r>
    </w:p>
    <w:p>
      <w:pPr>
        <w:pStyle w:val="ListBullet"/>
      </w:pPr>
      <w:r>
        <w:t>Location (map + temporary sharing + safety check-ins + event map)</w:t>
      </w:r>
    </w:p>
    <w:p>
      <w:pPr>
        <w:pStyle w:val="ListBullet"/>
      </w:pPr>
      <w:r>
        <w:t>Connections</w:t>
      </w:r>
    </w:p>
    <w:p>
      <w:pPr>
        <w:pStyle w:val="ListBullet"/>
      </w:pPr>
      <w:r>
        <w:t>LTMiningNetwork</w:t>
      </w:r>
    </w:p>
    <w:p>
      <w:pPr>
        <w:pStyle w:val="ListBullet"/>
      </w:pPr>
      <w:r>
        <w:t>IA Rainbow Guardian Hub</w:t>
      </w:r>
    </w:p>
    <w:p>
      <w:pPr>
        <w:pStyle w:val="ListBullet"/>
      </w:pPr>
      <w:r>
        <w:t>LTCare</w:t>
      </w:r>
    </w:p>
    <w:p>
      <w:pPr>
        <w:pStyle w:val="ListBullet"/>
      </w:pPr>
      <w:r>
        <w:t>Settings</w:t>
      </w:r>
    </w:p>
    <w:p>
      <w:pPr>
        <w:pStyle w:val="Heading1"/>
      </w:pPr>
      <w:r>
        <w:t>3) Navigation (App Drawer + Section Map)</w:t>
      </w:r>
    </w:p>
    <w:p>
      <w:pPr>
        <w:pStyle w:val="ListBullet"/>
      </w:pPr>
      <w:r>
        <w:t>Home</w:t>
      </w:r>
    </w:p>
    <w:p>
      <w:pPr>
        <w:pStyle w:val="ListBullet"/>
      </w:pPr>
      <w:r>
        <w:t>Profile</w:t>
      </w:r>
    </w:p>
    <w:p>
      <w:pPr>
        <w:pStyle w:val="ListBullet"/>
      </w:pPr>
      <w:r>
        <w:t>LTRStream</w:t>
      </w:r>
    </w:p>
    <w:p>
      <w:pPr>
        <w:pStyle w:val="ListBullet"/>
      </w:pPr>
      <w:r>
        <w:t>LTMarket</w:t>
      </w:r>
    </w:p>
    <w:p>
      <w:pPr>
        <w:pStyle w:val="ListBullet"/>
      </w:pPr>
      <w:r>
        <w:t>LTMessaging</w:t>
      </w:r>
    </w:p>
    <w:p>
      <w:pPr>
        <w:pStyle w:val="ListBullet"/>
      </w:pPr>
      <w:r>
        <w:t>Calendar (events + tickets + RSVP + invites + sharing to feeds/chats)</w:t>
      </w:r>
    </w:p>
    <w:p>
      <w:pPr>
        <w:pStyle w:val="ListBullet"/>
      </w:pPr>
      <w:r>
        <w:t>Location (map + temporary sharing + safety check-ins + event map)</w:t>
      </w:r>
    </w:p>
    <w:p>
      <w:pPr>
        <w:pStyle w:val="ListBullet"/>
      </w:pPr>
      <w:r>
        <w:t>Connections</w:t>
      </w:r>
    </w:p>
    <w:p>
      <w:pPr>
        <w:pStyle w:val="ListBullet"/>
      </w:pPr>
      <w:r>
        <w:t>LTMiningNetwork</w:t>
      </w:r>
    </w:p>
    <w:p>
      <w:pPr>
        <w:pStyle w:val="ListBullet"/>
      </w:pPr>
      <w:r>
        <w:t>IA Rainbow Guardian Hub</w:t>
      </w:r>
    </w:p>
    <w:p>
      <w:pPr>
        <w:pStyle w:val="ListBullet"/>
      </w:pPr>
      <w:r>
        <w:t>LTCare</w:t>
      </w:r>
    </w:p>
    <w:p>
      <w:pPr>
        <w:pStyle w:val="ListBullet"/>
      </w:pPr>
      <w:r>
        <w:t>Settings</w:t>
      </w:r>
    </w:p>
    <w:p>
      <w:pPr>
        <w:pStyle w:val="ListBullet"/>
      </w:pPr>
      <w:r>
        <w:t>User Card + Logout</w:t>
      </w:r>
    </w:p>
    <w:p>
      <w:r>
        <w:t>Rule of thumb: the drawer is the module switcher. Content objects can be shared across modules (events into feeds/chats, listings into posts, clips into Creator Rooms).</w:t>
      </w:r>
    </w:p>
    <w:p>
      <w:r>
        <w:drawing>
          <wp:inline xmlns:a="http://schemas.openxmlformats.org/drawingml/2006/main" xmlns:pic="http://schemas.openxmlformats.org/drawingml/2006/picture">
            <wp:extent cx="5852160" cy="3948668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T_UI_Tree_20260130_103614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3948668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Site + App information architecture</w:t>
      </w:r>
    </w:p>
    <w:p>
      <w:r>
        <w:drawing>
          <wp:inline xmlns:a="http://schemas.openxmlformats.org/drawingml/2006/main" xmlns:pic="http://schemas.openxmlformats.org/drawingml/2006/picture">
            <wp:extent cx="5212080" cy="7795282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123ACD32-F741-408E-A795-24E5FF4AF6CF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779528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App drawer reference</w:t>
      </w:r>
    </w:p>
    <w:p>
      <w:pPr>
        <w:pStyle w:val="Heading1"/>
      </w:pPr>
      <w:r>
        <w:t>4) Feed Model Update: from 3 feeds → 5 feeds (Public included)</w:t>
      </w:r>
    </w:p>
    <w:p>
      <w:pPr>
        <w:pStyle w:val="Heading2"/>
      </w:pPr>
      <w:r>
        <w:t>4.1 The 5 Feeds (Visibility + Intent)</w:t>
      </w:r>
    </w:p>
    <w:p>
      <w:pPr>
        <w:pStyle w:val="ListBullet"/>
      </w:pPr>
      <w:r>
        <w:t>Public — discovery surface (Explore, hashtags, trending, map/event promos). Safety filtered.</w:t>
      </w:r>
    </w:p>
    <w:p>
      <w:pPr>
        <w:pStyle w:val="ListBullet"/>
      </w:pPr>
      <w:r>
        <w:t>Fanship — creator/follower relationship layer (free or subscriber-gated).</w:t>
      </w:r>
    </w:p>
    <w:p>
      <w:pPr>
        <w:pStyle w:val="ListBullet"/>
      </w:pPr>
      <w:r>
        <w:t>Friends — mutual connections; social-first layer.</w:t>
      </w:r>
    </w:p>
    <w:p>
      <w:pPr>
        <w:pStyle w:val="ListBullet"/>
      </w:pPr>
      <w:r>
        <w:t>Inner Circle — high-trust layer (location share, emergency check-ins, private events).</w:t>
      </w:r>
    </w:p>
    <w:p>
      <w:pPr>
        <w:pStyle w:val="ListBullet"/>
      </w:pPr>
      <w:r>
        <w:t>Creator Rooms — paid/premium channels for exclusives, replays, drops, PPV streams.</w:t>
      </w:r>
    </w:p>
    <w:p>
      <w:pPr>
        <w:pStyle w:val="Heading2"/>
      </w:pPr>
      <w:r>
        <w:t>4.2 Posting Rule (How content routes)</w:t>
      </w:r>
    </w:p>
    <w:p>
      <w:r>
        <w:t>Every post selects:</w:t>
      </w:r>
    </w:p>
    <w:p>
      <w:pPr>
        <w:pStyle w:val="ListBullet"/>
      </w:pPr>
      <w:r>
        <w:t>Feed target (one of the 5 feeds)</w:t>
      </w:r>
    </w:p>
    <w:p>
      <w:pPr>
        <w:pStyle w:val="ListBullet"/>
      </w:pPr>
      <w:r>
        <w:t>Post type (text/photo/short/long/event/listing/clip/livestream announcement)</w:t>
      </w:r>
    </w:p>
    <w:p>
      <w:pPr>
        <w:pStyle w:val="ListBullet"/>
      </w:pPr>
      <w:r>
        <w:t>Safety mode (family-safe / mature / restricted)</w:t>
      </w:r>
    </w:p>
    <w:p>
      <w:pPr>
        <w:pStyle w:val="ListBullet"/>
      </w:pPr>
      <w:r>
        <w:t>Optional monetization toggle (paywall, tip jar, subscriber-only, ticket link)</w:t>
      </w:r>
    </w:p>
    <w:p>
      <w:pPr>
        <w:pStyle w:val="Heading2"/>
      </w:pPr>
      <w:r>
        <w:t>4.3 Creator Monetization per feed</w:t>
      </w:r>
    </w:p>
    <w:p>
      <w:pPr>
        <w:pStyle w:val="ListBullet"/>
      </w:pPr>
      <w:r>
        <w:t>Public: tips, affiliate links, sponsored posts</w:t>
      </w:r>
    </w:p>
    <w:p>
      <w:pPr>
        <w:pStyle w:val="ListBullet"/>
      </w:pPr>
      <w:r>
        <w:t>Fanship: subscriptions + gated posts + replay paywalls</w:t>
      </w:r>
    </w:p>
    <w:p>
      <w:pPr>
        <w:pStyle w:val="ListBullet"/>
      </w:pPr>
      <w:r>
        <w:t>Friends: private commerce + group events + referral bonuses</w:t>
      </w:r>
    </w:p>
    <w:p>
      <w:pPr>
        <w:pStyle w:val="ListBullet"/>
      </w:pPr>
      <w:r>
        <w:t>Inner Circle: safety-first features + private meetups + trusted sales</w:t>
      </w:r>
    </w:p>
    <w:p>
      <w:pPr>
        <w:pStyle w:val="ListBullet"/>
      </w:pPr>
      <w:r>
        <w:t>Creator Rooms: highest ARPU (paid membership + premium drops + PPV streams)</w:t>
      </w:r>
    </w:p>
    <w:p>
      <w:pPr>
        <w:pStyle w:val="Heading1"/>
      </w:pPr>
      <w:r>
        <w:t>5) Subscription Tiers (Current draft pricing set)</w:t>
      </w:r>
    </w:p>
    <w:p>
      <w:pPr>
        <w:pStyle w:val="Heading2"/>
      </w:pPr>
      <w:r>
        <w:t>5.1 SelfCelebrity — $50 / month (Most Popular)</w:t>
      </w:r>
    </w:p>
    <w:p>
      <w:pPr>
        <w:pStyle w:val="ListBullet"/>
      </w:pPr>
      <w:r>
        <w:t>Unlimited connections</w:t>
      </w:r>
    </w:p>
    <w:p>
      <w:pPr>
        <w:pStyle w:val="ListBullet"/>
      </w:pPr>
      <w:r>
        <w:t>Creator starter tier; monetization + verification workflows</w:t>
      </w:r>
    </w:p>
    <w:p>
      <w:pPr>
        <w:pStyle w:val="ListBullet"/>
      </w:pPr>
      <w:r>
        <w:t>Split label shown as 30% / 30% (defined in Section 6)</w:t>
      </w:r>
    </w:p>
    <w:p>
      <w:pPr>
        <w:pStyle w:val="Heading2"/>
      </w:pPr>
      <w:r>
        <w:t>5.2 4Family — $100 / month (Family Safe)</w:t>
      </w:r>
    </w:p>
    <w:p>
      <w:pPr>
        <w:pStyle w:val="ListBullet"/>
      </w:pPr>
      <w:r>
        <w:t>Family-focused features + parental controls</w:t>
      </w:r>
    </w:p>
    <w:p>
      <w:pPr>
        <w:pStyle w:val="ListBullet"/>
      </w:pPr>
      <w:r>
        <w:t>Content filtering + household accounts</w:t>
      </w:r>
    </w:p>
    <w:p>
      <w:pPr>
        <w:pStyle w:val="ListBullet"/>
      </w:pPr>
      <w:r>
        <w:t>Priority support + multi-user management</w:t>
      </w:r>
    </w:p>
    <w:p>
      <w:pPr>
        <w:pStyle w:val="Heading2"/>
      </w:pPr>
      <w:r>
        <w:t>5.3 Miner — $250 / month</w:t>
      </w:r>
    </w:p>
    <w:p>
      <w:pPr>
        <w:pStyle w:val="ListBullet"/>
      </w:pPr>
      <w:r>
        <w:t>Enhanced mining capabilities</w:t>
      </w:r>
    </w:p>
    <w:p>
      <w:pPr>
        <w:pStyle w:val="ListBullet"/>
      </w:pPr>
      <w:r>
        <w:t>Priority blockchain selection</w:t>
      </w:r>
    </w:p>
    <w:p>
      <w:pPr>
        <w:pStyle w:val="ListBullet"/>
      </w:pPr>
      <w:r>
        <w:t>Higher mining rewards / better rates</w:t>
      </w:r>
    </w:p>
    <w:p>
      <w:pPr>
        <w:pStyle w:val="Heading2"/>
      </w:pPr>
      <w:r>
        <w:t>5.4 Pearl — $350 / month (Pro tier)</w:t>
      </w:r>
    </w:p>
    <w:p>
      <w:pPr>
        <w:pStyle w:val="ListBullet"/>
      </w:pPr>
      <w:r>
        <w:t>Pro tier features + VIP support</w:t>
      </w:r>
    </w:p>
    <w:p>
      <w:pPr>
        <w:pStyle w:val="ListBullet"/>
      </w:pPr>
      <w:r>
        <w:t>Split label shown as 25% / 50% (defined in Section 6)</w:t>
      </w:r>
    </w:p>
    <w:p>
      <w:pPr>
        <w:pStyle w:val="Heading2"/>
      </w:pPr>
      <w:r>
        <w:t>5.5 Jasper — $500 / month (Elite)</w:t>
      </w:r>
    </w:p>
    <w:p>
      <w:pPr>
        <w:pStyle w:val="ListBullet"/>
      </w:pPr>
      <w:r>
        <w:t>All features from all plans</w:t>
      </w:r>
    </w:p>
    <w:p>
      <w:pPr>
        <w:pStyle w:val="ListBullet"/>
      </w:pPr>
      <w:r>
        <w:t>White-glove support; optional white-label (branding/domain/app skin)</w:t>
      </w:r>
    </w:p>
    <w:p>
      <w:pPr>
        <w:pStyle w:val="ListBullet"/>
      </w:pPr>
      <w:r>
        <w:t>Split label shown as 20% / 40% (defined in Section 6)</w:t>
      </w:r>
    </w:p>
    <w:p>
      <w:pPr>
        <w:pStyle w:val="Heading2"/>
      </w:pPr>
      <w:r>
        <w:t>5.6 4Family Plus — Price TBA (Coming Soon)</w:t>
      </w:r>
    </w:p>
    <w:p>
      <w:pPr>
        <w:pStyle w:val="ListBullet"/>
      </w:pPr>
      <w:r>
        <w:t>1–2x weekly family therapy options (where offered)</w:t>
      </w:r>
    </w:p>
    <w:p>
      <w:pPr>
        <w:pStyle w:val="ListBullet"/>
      </w:pPr>
      <w:r>
        <w:t>Family wellness tracking + AI Guardian family sessions</w:t>
      </w:r>
    </w:p>
    <w:p>
      <w:pPr>
        <w:pStyle w:val="ListBullet"/>
      </w:pPr>
      <w:r>
        <w:t>Licensed therapist access (jurisdiction dependent)</w:t>
      </w:r>
    </w:p>
    <w:p>
      <w:pPr>
        <w:pStyle w:val="Heading2"/>
      </w:pPr>
      <w:r>
        <w:t>5.7 Legacy pricing reconciliation</w:t>
      </w:r>
    </w:p>
    <w:p>
      <w:pPr>
        <w:pStyle w:val="ListBullet"/>
      </w:pPr>
      <w:r>
        <w:t>If older high-price cards are kept, label them clearly as “Legacy / Enterprise Pilot Pricing”.</w:t>
      </w:r>
    </w:p>
    <w:p>
      <w:pPr>
        <w:pStyle w:val="ListBullet"/>
      </w:pPr>
      <w:r>
        <w:t>Alternative: move legacy $5,000 tier under “Jasper Enterprise” and keep Miner $250 as standard.</w:t>
      </w:r>
    </w:p>
    <w:p>
      <w:r>
        <w:drawing>
          <wp:inline xmlns:a="http://schemas.openxmlformats.org/drawingml/2006/main" xmlns:pic="http://schemas.openxmlformats.org/drawingml/2006/picture">
            <wp:extent cx="5303520" cy="7241073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6FE674B5-297E-4BD7-ADCA-935F5BEC5A0E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7241073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Pricing cards reference (1)</w:t>
      </w:r>
    </w:p>
    <w:p>
      <w:r>
        <w:drawing>
          <wp:inline xmlns:a="http://schemas.openxmlformats.org/drawingml/2006/main" xmlns:pic="http://schemas.openxmlformats.org/drawingml/2006/picture">
            <wp:extent cx="5303520" cy="7810361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8EC8869B-F3A0-46A3-A29C-BDB2DEA66B48.jpe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7810361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Pricing cards reference (2)</w:t>
      </w:r>
    </w:p>
    <w:p>
      <w:r>
        <w:drawing>
          <wp:inline xmlns:a="http://schemas.openxmlformats.org/drawingml/2006/main" xmlns:pic="http://schemas.openxmlformats.org/drawingml/2006/picture">
            <wp:extent cx="5303520" cy="8220188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E42B02D2-2D5D-4854-8886-F815E1BC2CDC.jpe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8220188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Pricing cards reference (3)</w:t>
      </w:r>
    </w:p>
    <w:p>
      <w:pPr>
        <w:pStyle w:val="Heading1"/>
      </w:pPr>
      <w:r>
        <w:t>6) Revenue Split Labels (Define the math so it can ship)</w:t>
      </w:r>
    </w:p>
    <w:p>
      <w:r>
        <w:t>To prevent confusion, define split labels consistently across plan cards, checkout, dashboards, and payout screens.</w:t>
      </w:r>
    </w:p>
    <w:p>
      <w:pPr>
        <w:pStyle w:val="ListBullet"/>
      </w:pPr>
      <w:r>
        <w:t>Creator Share % — what the creator keeps from monetized content</w:t>
      </w:r>
    </w:p>
    <w:p>
      <w:pPr>
        <w:pStyle w:val="ListBullet"/>
      </w:pPr>
      <w:r>
        <w:t>User Rewards % — redistributed to users (engagement, referrals, community actions)</w:t>
      </w:r>
    </w:p>
    <w:p>
      <w:pPr>
        <w:pStyle w:val="ListBullet"/>
      </w:pPr>
      <w:r>
        <w:t>Platform % — operations, compliance, infrastructure, safety costs</w:t>
      </w:r>
    </w:p>
    <w:p>
      <w:r>
        <w:t>Example definition format:</w:t>
      </w:r>
    </w:p>
    <w:p>
      <w:pPr>
        <w:pStyle w:val="ListBullet"/>
      </w:pPr>
      <w:r>
        <w:t>30/30 = 30% creator share, 30% user rewards, 40% platform</w:t>
      </w:r>
    </w:p>
    <w:p>
      <w:pPr>
        <w:pStyle w:val="ListBullet"/>
      </w:pPr>
      <w:r>
        <w:t>25/50 = 25% creator share, 50% user rewards, 25% platform</w:t>
      </w:r>
    </w:p>
    <w:p>
      <w:pPr>
        <w:pStyle w:val="ListBullet"/>
      </w:pPr>
      <w:r>
        <w:t>20/40 = 20% creator share, 40% user rewards, 40% platform</w:t>
      </w:r>
    </w:p>
    <w:p>
      <w:pPr>
        <w:pStyle w:val="Heading1"/>
      </w:pPr>
      <w:r>
        <w:t>7) Core Modules: Product Requirements (Ship list)</w:t>
      </w:r>
    </w:p>
    <w:p>
      <w:pPr>
        <w:pStyle w:val="Heading2"/>
      </w:pPr>
      <w:r>
        <w:t>7.1 Home (Multi-feed + Explore)</w:t>
      </w:r>
    </w:p>
    <w:p>
      <w:pPr>
        <w:pStyle w:val="ListBullet"/>
      </w:pPr>
      <w:r>
        <w:t>Top tab bar: Public / Fanship / Friends / Inner Circle / Creator Rooms</w:t>
      </w:r>
    </w:p>
    <w:p>
      <w:pPr>
        <w:pStyle w:val="ListBullet"/>
      </w:pPr>
      <w:r>
        <w:t>Post composer: media, events, marketplace listing, clip, go live</w:t>
      </w:r>
    </w:p>
    <w:p>
      <w:pPr>
        <w:pStyle w:val="ListBullet"/>
      </w:pPr>
      <w:r>
        <w:t>Safety defaults: filtering, report/block, comment throttling</w:t>
      </w:r>
    </w:p>
    <w:p>
      <w:pPr>
        <w:pStyle w:val="Heading2"/>
      </w:pPr>
      <w:r>
        <w:t>7.2 Profile</w:t>
      </w:r>
    </w:p>
    <w:p>
      <w:pPr>
        <w:pStyle w:val="ListBullet"/>
      </w:pPr>
      <w:r>
        <w:t>Identity + verification state</w:t>
      </w:r>
    </w:p>
    <w:p>
      <w:pPr>
        <w:pStyle w:val="ListBullet"/>
      </w:pPr>
      <w:r>
        <w:t>Shelves: Posts, Streams, Store, Events, Playlists</w:t>
      </w:r>
    </w:p>
    <w:p>
      <w:pPr>
        <w:pStyle w:val="ListBullet"/>
      </w:pPr>
      <w:r>
        <w:t>Monetization panel: subscriptions, paywalls, creator rooms, payouts, analytics</w:t>
      </w:r>
    </w:p>
    <w:p>
      <w:pPr>
        <w:pStyle w:val="Heading2"/>
      </w:pPr>
      <w:r>
        <w:t>7.3 LTRStream</w:t>
      </w:r>
    </w:p>
    <w:p>
      <w:pPr>
        <w:pStyle w:val="ListBullet"/>
      </w:pPr>
      <w:r>
        <w:t>Go Live native</w:t>
      </w:r>
    </w:p>
    <w:p>
      <w:pPr>
        <w:pStyle w:val="ListBullet"/>
      </w:pPr>
      <w:r>
        <w:t>Connect Twitch (bridge mode)</w:t>
      </w:r>
    </w:p>
    <w:p>
      <w:pPr>
        <w:pStyle w:val="ListBullet"/>
      </w:pPr>
      <w:r>
        <w:t>Chat moderation tools</w:t>
      </w:r>
    </w:p>
    <w:p>
      <w:pPr>
        <w:pStyle w:val="ListBullet"/>
      </w:pPr>
      <w:r>
        <w:t>Replays → save to profile or Creator Rooms with optional paywall</w:t>
      </w:r>
    </w:p>
    <w:p>
      <w:pPr>
        <w:pStyle w:val="Heading2"/>
      </w:pPr>
      <w:r>
        <w:t>7.4 LTMarket</w:t>
      </w:r>
    </w:p>
    <w:p>
      <w:pPr>
        <w:pStyle w:val="ListBullet"/>
      </w:pPr>
      <w:r>
        <w:t>Listings: goods/services/digital</w:t>
      </w:r>
    </w:p>
    <w:p>
      <w:pPr>
        <w:pStyle w:val="ListBullet"/>
      </w:pPr>
      <w:r>
        <w:t>Seller profile + ratings</w:t>
      </w:r>
    </w:p>
    <w:p>
      <w:pPr>
        <w:pStyle w:val="ListBullet"/>
      </w:pPr>
      <w:r>
        <w:t>Token checkout optional (where compliant)</w:t>
      </w:r>
    </w:p>
    <w:p>
      <w:pPr>
        <w:pStyle w:val="ListBullet"/>
      </w:pPr>
      <w:r>
        <w:t>Creator storefronts (Jasper/white-label)</w:t>
      </w:r>
    </w:p>
    <w:p>
      <w:pPr>
        <w:pStyle w:val="Heading2"/>
      </w:pPr>
      <w:r>
        <w:t>7.5 LTMessaging</w:t>
      </w:r>
    </w:p>
    <w:p>
      <w:pPr>
        <w:pStyle w:val="ListBullet"/>
      </w:pPr>
      <w:r>
        <w:t>Tiered messaging permissions (public DMs limited; fanship DMs allowed; inner circle always allowed)</w:t>
      </w:r>
    </w:p>
    <w:p>
      <w:pPr>
        <w:pStyle w:val="ListBullet"/>
      </w:pPr>
      <w:r>
        <w:t>Paid DMs optional</w:t>
      </w:r>
    </w:p>
    <w:p>
      <w:pPr>
        <w:pStyle w:val="ListBullet"/>
      </w:pPr>
      <w:r>
        <w:t>Media messages + safety scans</w:t>
      </w:r>
    </w:p>
    <w:p>
      <w:pPr>
        <w:pStyle w:val="Heading2"/>
      </w:pPr>
      <w:r>
        <w:t>7.6 Calendar (Events + Tickets + Network Sharing)</w:t>
      </w:r>
    </w:p>
    <w:p>
      <w:pPr>
        <w:pStyle w:val="ListBullet"/>
      </w:pPr>
      <w:r>
        <w:t>Calendar views: Month / Week / Agenda</w:t>
      </w:r>
    </w:p>
    <w:p>
      <w:pPr>
        <w:pStyle w:val="ListBullet"/>
      </w:pPr>
      <w:r>
        <w:t>Create &amp; share events: title, time, venue/online, cover, audience (any of 5 feeds/tier rules)</w:t>
      </w:r>
    </w:p>
    <w:p>
      <w:pPr>
        <w:pStyle w:val="ListBullet"/>
      </w:pPr>
      <w:r>
        <w:t>RSVP &amp; invites: Going/Interested + invite via Connections or Messaging</w:t>
      </w:r>
    </w:p>
    <w:p>
      <w:pPr>
        <w:pStyle w:val="ListBullet"/>
      </w:pPr>
      <w:r>
        <w:t>Share event cards to feeds and chats</w:t>
      </w:r>
    </w:p>
    <w:p>
      <w:pPr>
        <w:pStyle w:val="ListBullet"/>
      </w:pPr>
      <w:r>
        <w:t>Event pages: attendees preview, chat thread, directions, optional check-in</w:t>
      </w:r>
    </w:p>
    <w:p>
      <w:pPr>
        <w:pStyle w:val="ListBullet"/>
      </w:pPr>
      <w:r>
        <w:t>Tickets (phase 2): ticket types, promo codes, in-app checkout, QR entry badges</w:t>
      </w:r>
    </w:p>
    <w:p>
      <w:pPr>
        <w:pStyle w:val="Heading2"/>
      </w:pPr>
      <w:r>
        <w:t>7.7 Location (Safety + Event Map + Mining Signals)</w:t>
      </w:r>
    </w:p>
    <w:p>
      <w:pPr>
        <w:pStyle w:val="ListBullet"/>
      </w:pPr>
      <w:r>
        <w:t>Temporary location sharing: 15m / 1h / 4h / Until off</w:t>
      </w:r>
    </w:p>
    <w:p>
      <w:pPr>
        <w:pStyle w:val="ListBullet"/>
      </w:pPr>
      <w:r>
        <w:t>Circle-based sharing: Friends / Inner Circle / Event attendees / Custom list</w:t>
      </w:r>
    </w:p>
    <w:p>
      <w:pPr>
        <w:pStyle w:val="ListBullet"/>
      </w:pPr>
      <w:r>
        <w:t>Safety check-ins: scheduled “I’m OK”, location request button, SOS shortcut</w:t>
      </w:r>
    </w:p>
    <w:p>
      <w:pPr>
        <w:pStyle w:val="ListBullet"/>
      </w:pPr>
      <w:r>
        <w:t>Event map: pins + meet-here markers + optional arrival check-in</w:t>
      </w:r>
    </w:p>
    <w:p>
      <w:pPr>
        <w:pStyle w:val="ListBullet"/>
      </w:pPr>
      <w:r>
        <w:t>Privacy: off by default, clear indicator, retention + delete controls</w:t>
      </w:r>
    </w:p>
    <w:p>
      <w:pPr>
        <w:pStyle w:val="Heading2"/>
      </w:pPr>
      <w:r>
        <w:t>7.8 Connections</w:t>
      </w:r>
    </w:p>
    <w:p>
      <w:pPr>
        <w:pStyle w:val="ListBullet"/>
      </w:pPr>
      <w:r>
        <w:t>Upgrade/downgrade tiers (Fanship ↔ Friends ↔ Inner Circle)</w:t>
      </w:r>
    </w:p>
    <w:p>
      <w:pPr>
        <w:pStyle w:val="ListBullet"/>
      </w:pPr>
      <w:r>
        <w:t>Tier-based visibility rules + invite restrictions</w:t>
      </w:r>
    </w:p>
    <w:p>
      <w:pPr>
        <w:pStyle w:val="ListBullet"/>
      </w:pPr>
      <w:r>
        <w:t>Inner Circle enables safety tools</w:t>
      </w:r>
    </w:p>
    <w:p>
      <w:pPr>
        <w:pStyle w:val="Heading2"/>
      </w:pPr>
      <w:r>
        <w:t>7.9 LTMiningNetwork (Shift Protocol)</w:t>
      </w:r>
    </w:p>
    <w:p>
      <w:pPr>
        <w:pStyle w:val="ListBullet"/>
      </w:pPr>
      <w:r>
        <w:t>Earnings dashboards</w:t>
      </w:r>
    </w:p>
    <w:p>
      <w:pPr>
        <w:pStyle w:val="ListBullet"/>
      </w:pPr>
      <w:r>
        <w:t>Device status + boosts</w:t>
      </w:r>
    </w:p>
    <w:p>
      <w:pPr>
        <w:pStyle w:val="ListBullet"/>
      </w:pPr>
      <w:r>
        <w:t>Chain selection + optimization</w:t>
      </w:r>
    </w:p>
    <w:p>
      <w:pPr>
        <w:pStyle w:val="ListBullet"/>
      </w:pPr>
      <w:r>
        <w:t>Rewards history export</w:t>
      </w:r>
    </w:p>
    <w:p>
      <w:pPr>
        <w:pStyle w:val="Heading2"/>
      </w:pPr>
      <w:r>
        <w:t>7.10 IA Rainbow Guardian Hub (AI Guardian)</w:t>
      </w:r>
    </w:p>
    <w:p>
      <w:pPr>
        <w:pStyle w:val="ListBullet"/>
      </w:pPr>
      <w:r>
        <w:t>User safety status + incident workflow</w:t>
      </w:r>
    </w:p>
    <w:p>
      <w:pPr>
        <w:pStyle w:val="ListBullet"/>
      </w:pPr>
      <w:r>
        <w:t>Creator moderation rules (filters, keywords, bans)</w:t>
      </w:r>
    </w:p>
    <w:p>
      <w:pPr>
        <w:pStyle w:val="ListBullet"/>
      </w:pPr>
      <w:r>
        <w:t>Admin tools: anomaly flags, suspicious activity review</w:t>
      </w:r>
    </w:p>
    <w:p>
      <w:pPr>
        <w:pStyle w:val="Heading2"/>
      </w:pPr>
      <w:r>
        <w:t>7.11 LTCare</w:t>
      </w:r>
    </w:p>
    <w:p>
      <w:pPr>
        <w:pStyle w:val="ListBullet"/>
      </w:pPr>
      <w:r>
        <w:t>Wellness content</w:t>
      </w:r>
    </w:p>
    <w:p>
      <w:pPr>
        <w:pStyle w:val="ListBullet"/>
      </w:pPr>
      <w:r>
        <w:t>Family-safe tools integration</w:t>
      </w:r>
    </w:p>
    <w:p>
      <w:pPr>
        <w:pStyle w:val="ListBullet"/>
      </w:pPr>
      <w:r>
        <w:t>4Family Plus placeholders (therapy scheduling where offered)</w:t>
      </w:r>
    </w:p>
    <w:p>
      <w:pPr>
        <w:pStyle w:val="Heading2"/>
      </w:pPr>
      <w:r>
        <w:t>7.12 Settings</w:t>
      </w:r>
    </w:p>
    <w:p>
      <w:pPr>
        <w:pStyle w:val="ListBullet"/>
      </w:pPr>
      <w:r>
        <w:t>Privacy defaults per feed</w:t>
      </w:r>
    </w:p>
    <w:p>
      <w:pPr>
        <w:pStyle w:val="ListBullet"/>
      </w:pPr>
      <w:r>
        <w:t>Safety presets + emergency contacts</w:t>
      </w:r>
    </w:p>
    <w:p>
      <w:pPr>
        <w:pStyle w:val="ListBullet"/>
      </w:pPr>
      <w:r>
        <w:t>Subscription + billing</w:t>
      </w:r>
    </w:p>
    <w:p>
      <w:pPr>
        <w:pStyle w:val="ListBullet"/>
      </w:pPr>
      <w:r>
        <w:t>Connected accounts (Twitch, calendar)</w:t>
      </w:r>
    </w:p>
    <w:p>
      <w:pPr>
        <w:pStyle w:val="Heading1"/>
      </w:pPr>
      <w:r>
        <w:t>8) Location (Safety + Sharing + Mining Multipliers) (Inner Circle power feature)</w:t>
      </w:r>
    </w:p>
    <w:p>
      <w:pPr>
        <w:pStyle w:val="ListBullet"/>
      </w:pPr>
      <w:r>
        <w:t>Temporary sharing presets: 15 min / 1 hr / until ended / custom</w:t>
      </w:r>
    </w:p>
    <w:p>
      <w:pPr>
        <w:pStyle w:val="ListBullet"/>
      </w:pPr>
      <w:r>
        <w:t>Inner Circle-only default; explicit overrides required</w:t>
      </w:r>
    </w:p>
    <w:p>
      <w:pPr>
        <w:pStyle w:val="ListBullet"/>
      </w:pPr>
      <w:r>
        <w:t>Stop-sharing always visible</w:t>
      </w:r>
    </w:p>
    <w:p>
      <w:pPr>
        <w:pStyle w:val="ListBullet"/>
      </w:pPr>
      <w:r>
        <w:t>Audit log (“who could view” + timestamps)</w:t>
      </w:r>
    </w:p>
    <w:p>
      <w:pPr>
        <w:pStyle w:val="ListBullet"/>
      </w:pPr>
      <w:r>
        <w:t>Check-ins: Arrived / Leaving / Home Safe + route deviation prompts (optional)</w:t>
      </w:r>
    </w:p>
    <w:p>
      <w:pPr>
        <w:pStyle w:val="ListBullet"/>
      </w:pPr>
      <w:r>
        <w:t>Escalation ladder: ping Inner Circle → emergency contact → optional emergency call</w:t>
      </w:r>
    </w:p>
    <w:p>
      <w:pPr>
        <w:pStyle w:val="ListBullet"/>
      </w:pPr>
      <w:r>
        <w:t>Mining multipliers (future): opt-in privacy-preserving signals for verified event attendance and community quests</w:t>
      </w:r>
    </w:p>
    <w:p>
      <w:pPr>
        <w:pStyle w:val="Heading1"/>
      </w:pPr>
      <w:r>
        <w:t>9) Calendar (Events + Tickets + Network Sharing)</w:t>
      </w:r>
    </w:p>
    <w:p>
      <w:pPr>
        <w:pStyle w:val="Heading2"/>
      </w:pPr>
      <w:r>
        <w:t>9.1 Objects</w:t>
      </w:r>
    </w:p>
    <w:p>
      <w:pPr>
        <w:pStyle w:val="ListBullet"/>
      </w:pPr>
      <w:r>
        <w:t>Event: title, host, location, time, cover image</w:t>
      </w:r>
    </w:p>
    <w:p>
      <w:pPr>
        <w:pStyle w:val="ListBullet"/>
      </w:pPr>
      <w:r>
        <w:t>Tickets: tiers, capacity, refund rules</w:t>
      </w:r>
    </w:p>
    <w:p>
      <w:pPr>
        <w:pStyle w:val="ListBullet"/>
      </w:pPr>
      <w:r>
        <w:t>Safety rating + restrictions (family-safe, 18+, private)</w:t>
      </w:r>
    </w:p>
    <w:p>
      <w:pPr>
        <w:pStyle w:val="ListBullet"/>
      </w:pPr>
      <w:r>
        <w:t>Category filters</w:t>
      </w:r>
    </w:p>
    <w:p>
      <w:pPr>
        <w:pStyle w:val="Heading2"/>
      </w:pPr>
      <w:r>
        <w:t>9.2 Flow</w:t>
      </w:r>
    </w:p>
    <w:p>
      <w:r>
        <w:t>Discover → details → buy ticket (card/Apple Pay/Google Pay; token optional) → RSVP → invite → add to calendar → reminders → post-event recap.</w:t>
      </w:r>
    </w:p>
    <w:p>
      <w:pPr>
        <w:pStyle w:val="ListBullet"/>
      </w:pPr>
      <w:r>
        <w:t>Share event card to feeds + send invites via Messaging/Connections</w:t>
      </w:r>
    </w:p>
    <w:p>
      <w:pPr>
        <w:pStyle w:val="Heading1"/>
      </w:pPr>
      <w:r>
        <w:t>10) Figma Build Spec (Pages + Frames)</w:t>
      </w:r>
    </w:p>
    <w:p>
      <w:pPr>
        <w:pStyle w:val="Heading2"/>
      </w:pPr>
      <w:r>
        <w:t>10.1 Figma Pages</w:t>
      </w:r>
    </w:p>
    <w:p>
      <w:pPr>
        <w:pStyle w:val="ListBullet"/>
      </w:pPr>
      <w:r>
        <w:t>00 — Cover &amp; Links (overview + clickable sitemap)</w:t>
      </w:r>
    </w:p>
    <w:p>
      <w:pPr>
        <w:pStyle w:val="ListBullet"/>
      </w:pPr>
      <w:r>
        <w:t>01 — Design System (colors, type, icons, buttons, cards, spacing)</w:t>
      </w:r>
    </w:p>
    <w:p>
      <w:pPr>
        <w:pStyle w:val="ListBullet"/>
      </w:pPr>
      <w:r>
        <w:t>02 — Components (Nav drawer, top tabs, plan cards, modals, forms)</w:t>
      </w:r>
    </w:p>
    <w:p>
      <w:pPr>
        <w:pStyle w:val="ListBullet"/>
      </w:pPr>
      <w:r>
        <w:t>03 — Marketing Site (Desktop)</w:t>
      </w:r>
    </w:p>
    <w:p>
      <w:pPr>
        <w:pStyle w:val="ListBullet"/>
      </w:pPr>
      <w:r>
        <w:t>04 — Marketing Site (Mobile)</w:t>
      </w:r>
    </w:p>
    <w:p>
      <w:pPr>
        <w:pStyle w:val="ListBullet"/>
      </w:pPr>
      <w:r>
        <w:t>05 — Web App Shell</w:t>
      </w:r>
    </w:p>
    <w:p>
      <w:pPr>
        <w:pStyle w:val="ListBullet"/>
      </w:pPr>
      <w:r>
        <w:t>06 — Home &amp; Feeds (5-feed tabs)</w:t>
      </w:r>
    </w:p>
    <w:p>
      <w:pPr>
        <w:pStyle w:val="ListBullet"/>
      </w:pPr>
      <w:r>
        <w:t>07 — Calendar &amp; Events</w:t>
      </w:r>
    </w:p>
    <w:p>
      <w:pPr>
        <w:pStyle w:val="ListBullet"/>
      </w:pPr>
      <w:r>
        <w:t>08 — Pricing &amp; Paywalls</w:t>
      </w:r>
    </w:p>
    <w:p>
      <w:pPr>
        <w:pStyle w:val="ListBullet"/>
      </w:pPr>
      <w:r>
        <w:t>09 — Creator Tools</w:t>
      </w:r>
    </w:p>
    <w:p>
      <w:pPr>
        <w:pStyle w:val="ListBullet"/>
      </w:pPr>
      <w:r>
        <w:t>10 — Streaming (LTRStream)</w:t>
      </w:r>
    </w:p>
    <w:p>
      <w:pPr>
        <w:pStyle w:val="ListBullet"/>
      </w:pPr>
      <w:r>
        <w:t>11 — Marketplace</w:t>
      </w:r>
    </w:p>
    <w:p>
      <w:pPr>
        <w:pStyle w:val="ListBullet"/>
      </w:pPr>
      <w:r>
        <w:t>12 — Messaging</w:t>
      </w:r>
    </w:p>
    <w:p>
      <w:pPr>
        <w:pStyle w:val="ListBullet"/>
      </w:pPr>
      <w:r>
        <w:t>13 — Location</w:t>
      </w:r>
    </w:p>
    <w:p>
      <w:pPr>
        <w:pStyle w:val="ListBullet"/>
      </w:pPr>
      <w:r>
        <w:t>14 — Admin / AI Guardian</w:t>
      </w:r>
    </w:p>
    <w:p>
      <w:pPr>
        <w:pStyle w:val="ListBullet"/>
      </w:pPr>
      <w:r>
        <w:t>15 — LTCare</w:t>
      </w:r>
    </w:p>
    <w:p>
      <w:pPr>
        <w:pStyle w:val="Heading2"/>
      </w:pPr>
      <w:r>
        <w:t>10.2 Core Frame Sizes</w:t>
      </w:r>
    </w:p>
    <w:p>
      <w:pPr>
        <w:pStyle w:val="ListBullet"/>
      </w:pPr>
      <w:r>
        <w:t>Mobile: 390×844</w:t>
      </w:r>
    </w:p>
    <w:p>
      <w:pPr>
        <w:pStyle w:val="ListBullet"/>
      </w:pPr>
      <w:r>
        <w:t>Desktop: 1440×900</w:t>
      </w:r>
    </w:p>
    <w:p>
      <w:pPr>
        <w:pStyle w:val="ListBullet"/>
      </w:pPr>
      <w:r>
        <w:t>Tablet (optional): 834×1194</w:t>
      </w:r>
    </w:p>
    <w:p>
      <w:pPr>
        <w:pStyle w:val="Heading2"/>
      </w:pPr>
      <w:r>
        <w:t>10.3 Key Frames to draw first (MVP set)</w:t>
      </w:r>
    </w:p>
    <w:p>
      <w:pPr>
        <w:pStyle w:val="ListBullet"/>
      </w:pPr>
      <w:r>
        <w:t>Marketing: Landing, Features, Pricing, Investors/Roadmap, Technology/Wallet Demo</w:t>
      </w:r>
    </w:p>
    <w:p>
      <w:pPr>
        <w:pStyle w:val="ListBullet"/>
      </w:pPr>
      <w:r>
        <w:t>Web App: Shell, Home with 5 tabs, Calendar list + detail, Checkout, Live room, Marketplace, Connections tiers, Location share panel</w:t>
      </w:r>
    </w:p>
    <w:p>
      <w:pPr>
        <w:pStyle w:val="Heading1"/>
      </w:pPr>
      <w:r>
        <w:t>11) Copy / Labels to update in UI (fast checklist)</w:t>
      </w:r>
    </w:p>
    <w:p>
      <w:pPr>
        <w:pStyle w:val="ListBullet"/>
      </w:pPr>
      <w:r>
        <w:t>Home tabs: Public / Fanship / Friends / Inner Circle / Creator Rooms</w:t>
      </w:r>
    </w:p>
    <w:p>
      <w:pPr>
        <w:pStyle w:val="ListBullet"/>
      </w:pPr>
      <w:r>
        <w:t>Replace “paywalls for 3 feeds” → “monetize across 5 feeds”</w:t>
      </w:r>
    </w:p>
    <w:p>
      <w:pPr>
        <w:pStyle w:val="ListBullet"/>
      </w:pPr>
      <w:r>
        <w:t>Pricing cards: SelfCelebrity $50, 4Family $100, Miner $250, Pearl $350, Jasper $500, 4Family Plus TBA</w:t>
      </w:r>
    </w:p>
    <w:p>
      <w:pPr>
        <w:pStyle w:val="ListBullet"/>
      </w:pPr>
      <w:r>
        <w:t>Plan badges: Most Popular (SelfCelebrity), Family Safe (4Family), Pro (Pearl), Elite (Jasper)</w:t>
      </w:r>
    </w:p>
    <w:p>
      <w:pPr>
        <w:pStyle w:val="Heading1"/>
      </w:pPr>
      <w:r>
        <w:t>12) Next Implementation Notes (Engineering-ready)</w:t>
      </w:r>
    </w:p>
    <w:p>
      <w:pPr>
        <w:pStyle w:val="ListBullet"/>
      </w:pPr>
      <w:r>
        <w:t>Store feed selection on every post: visibility_channel = PUBLIC|FANSHIP|FRIENDS|INNER_CIRCLE|CREATOR_ROOM</w:t>
      </w:r>
    </w:p>
    <w:p>
      <w:pPr>
        <w:pStyle w:val="ListBullet"/>
      </w:pPr>
      <w:r>
        <w:t>Enforce access at API + UI layers</w:t>
      </w:r>
    </w:p>
    <w:p>
      <w:pPr>
        <w:pStyle w:val="ListBullet"/>
      </w:pPr>
      <w:r>
        <w:t>Centralize revenue split definitions and display labels everywhere</w:t>
      </w:r>
    </w:p>
    <w:p>
      <w:pPr>
        <w:pStyle w:val="ListBullet"/>
      </w:pPr>
      <w:r>
        <w:t>Create plan entitlements matrix (plan → features → limits)</w:t>
      </w:r>
    </w:p>
    <w:p>
      <w:pPr>
        <w:pStyle w:val="ListBullet"/>
      </w:pPr>
      <w:r>
        <w:t>Safety-first defaults in posting, messaging, and live chat</w:t>
      </w:r>
    </w:p>
    <w:p>
      <w:pPr>
        <w:pStyle w:val="Heading1"/>
      </w:pPr>
      <w:r>
        <w:t>Appendix A — Plan Entitlements Matrix (starter)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Feature</w:t>
            </w:r>
          </w:p>
        </w:tc>
        <w:tc>
          <w:tcPr>
            <w:tcW w:type="dxa" w:w="1440"/>
          </w:tcPr>
          <w:p>
            <w:r>
              <w:t>SelfCelebrity</w:t>
            </w:r>
          </w:p>
        </w:tc>
        <w:tc>
          <w:tcPr>
            <w:tcW w:type="dxa" w:w="1440"/>
          </w:tcPr>
          <w:p>
            <w:r>
              <w:t>4Family</w:t>
            </w:r>
          </w:p>
        </w:tc>
        <w:tc>
          <w:tcPr>
            <w:tcW w:type="dxa" w:w="1440"/>
          </w:tcPr>
          <w:p>
            <w:r>
              <w:t>Miner</w:t>
            </w:r>
          </w:p>
        </w:tc>
        <w:tc>
          <w:tcPr>
            <w:tcW w:type="dxa" w:w="1440"/>
          </w:tcPr>
          <w:p>
            <w:r>
              <w:t>Pearl</w:t>
            </w:r>
          </w:p>
        </w:tc>
        <w:tc>
          <w:tcPr>
            <w:tcW w:type="dxa" w:w="1440"/>
          </w:tcPr>
          <w:p>
            <w:r>
              <w:t>Jasper</w:t>
            </w:r>
          </w:p>
        </w:tc>
      </w:tr>
      <w:tr>
        <w:tc>
          <w:tcPr>
            <w:tcW w:type="dxa" w:w="1440"/>
          </w:tcPr>
          <w:p>
            <w:r>
              <w:t>Unlimited connections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  <w:tr>
        <w:tc>
          <w:tcPr>
            <w:tcW w:type="dxa" w:w="1440"/>
          </w:tcPr>
          <w:p>
            <w:r>
              <w:t>Verification badge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  <w:tr>
        <w:tc>
          <w:tcPr>
            <w:tcW w:type="dxa" w:w="1440"/>
          </w:tcPr>
          <w:p>
            <w:r>
              <w:t>Family controls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 (add-on)</w:t>
            </w:r>
          </w:p>
        </w:tc>
      </w:tr>
      <w:tr>
        <w:tc>
          <w:tcPr>
            <w:tcW w:type="dxa" w:w="1440"/>
          </w:tcPr>
          <w:p>
            <w:r>
              <w:t>Mining boosts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  <w:tr>
        <w:tc>
          <w:tcPr>
            <w:tcW w:type="dxa" w:w="1440"/>
          </w:tcPr>
          <w:p>
            <w:r>
              <w:t>VIP support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 (priority)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  <w:tr>
        <w:tc>
          <w:tcPr>
            <w:tcW w:type="dxa" w:w="1440"/>
          </w:tcPr>
          <w:p>
            <w:r>
              <w:t>White-label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  <w:tr>
        <w:tc>
          <w:tcPr>
            <w:tcW w:type="dxa" w:w="1440"/>
          </w:tcPr>
          <w:p>
            <w:r>
              <w:t>Creator Rooms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—</w:t>
            </w:r>
          </w:p>
        </w:tc>
        <w:tc>
          <w:tcPr>
            <w:tcW w:type="dxa" w:w="1440"/>
          </w:tcPr>
          <w:p>
            <w:r>
              <w:t>✅</w:t>
            </w:r>
          </w:p>
        </w:tc>
        <w:tc>
          <w:tcPr>
            <w:tcW w:type="dxa" w:w="1440"/>
          </w:tcPr>
          <w:p>
            <w:r>
              <w:t>✅</w:t>
            </w:r>
          </w:p>
        </w:tc>
      </w:tr>
    </w:tbl>
    <w:p>
      <w:r>
        <w:br w:type="page"/>
      </w:r>
    </w:p>
    <w:p>
      <w:pPr>
        <w:pStyle w:val="Heading1"/>
      </w:pPr>
      <w:r>
        <w:t>Appendix B — Cash-out and conversion policy (site-ready)</w:t>
      </w:r>
    </w:p>
    <w:p>
      <w:pPr>
        <w:pStyle w:val="ListBullet"/>
      </w:pPr>
      <w:r>
        <w:t>Bank conversion is off-app only: in-app → network wallet → external rails → USD bank → cash.</w:t>
      </w:r>
    </w:p>
    <w:p>
      <w:pPr>
        <w:pStyle w:val="ListBullet"/>
      </w:pPr>
      <w:r>
        <w:t>During Beta, Reality Coin → USD bank conversion retains 75% to the platform and pays 25% to the user.</w:t>
      </w:r>
    </w:p>
    <w:p>
      <w:pPr>
        <w:pStyle w:val="ListBullet"/>
      </w:pPr>
      <w:r>
        <w:t>After Beta + official launch, the conversion split becomes 25% platform / 75% user.</w:t>
      </w:r>
    </w:p>
    <w:p>
      <w:pPr>
        <w:pStyle w:val="ListBullet"/>
      </w:pPr>
      <w:r>
        <w:t>Wallet withdrawals process in two settlement windows daily (morning + night).</w:t>
      </w:r>
    </w:p>
    <w:p>
      <w:pPr>
        <w:pStyle w:val="ListBullet"/>
      </w:pPr>
      <w:r>
        <w:t>Platform service fees (in-app) may be set up to 95% during Beta until either 250 paying users or the first $1,000,000 gross receipts, then transition to creator-first defaults (commonly 25% platform / 75% earner) where applicable.</w:t>
      </w:r>
    </w:p>
    <w:p>
      <w:pPr>
        <w:pStyle w:val="Heading1"/>
      </w:pPr>
      <w:r>
        <w:t>Appendix C — Illustrative 10-year financial analysis (base case)</w:t>
      </w:r>
    </w:p>
    <w:p>
      <w:r>
        <w:drawing>
          <wp:inline xmlns:a="http://schemas.openxmlformats.org/drawingml/2006/main" xmlns:pic="http://schemas.openxmlformats.org/drawingml/2006/picture">
            <wp:extent cx="5669280" cy="36047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T_10yr_Trajectory_20260130_103614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604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Illustrative net revenue + EBITDA</w:t>
      </w:r>
    </w:p>
    <w:p>
      <w:pPr>
        <w:pStyle w:val="Heading2"/>
      </w:pPr>
      <w:r>
        <w:t>C.1 Summary (USD millions)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Year</w:t>
            </w:r>
          </w:p>
        </w:tc>
        <w:tc>
          <w:tcPr>
            <w:tcW w:type="dxa" w:w="1728"/>
          </w:tcPr>
          <w:p>
            <w:r>
              <w:t>Avg MAU</w:t>
            </w:r>
          </w:p>
        </w:tc>
        <w:tc>
          <w:tcPr>
            <w:tcW w:type="dxa" w:w="1728"/>
          </w:tcPr>
          <w:p>
            <w:r>
              <w:t>Paying Users</w:t>
            </w:r>
          </w:p>
        </w:tc>
        <w:tc>
          <w:tcPr>
            <w:tcW w:type="dxa" w:w="1728"/>
          </w:tcPr>
          <w:p>
            <w:r>
              <w:t>Total Net Rev ($M)</w:t>
            </w:r>
          </w:p>
        </w:tc>
        <w:tc>
          <w:tcPr>
            <w:tcW w:type="dxa" w:w="1728"/>
          </w:tcPr>
          <w:p>
            <w:r>
              <w:t>EBITDA ($M)</w:t>
            </w:r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25000</w:t>
            </w:r>
          </w:p>
        </w:tc>
        <w:tc>
          <w:tcPr>
            <w:tcW w:type="dxa" w:w="1728"/>
          </w:tcPr>
          <w:p>
            <w:r>
              <w:t>250</w:t>
            </w:r>
          </w:p>
        </w:tc>
        <w:tc>
          <w:tcPr>
            <w:tcW w:type="dxa" w:w="1728"/>
          </w:tcPr>
          <w:p>
            <w:r>
              <w:t>0.41</w:t>
            </w:r>
          </w:p>
        </w:tc>
        <w:tc>
          <w:tcPr>
            <w:tcW w:type="dxa" w:w="1728"/>
          </w:tcPr>
          <w:p>
            <w:r>
              <w:t>-2.20</w:t>
            </w:r>
          </w:p>
        </w:tc>
      </w:tr>
      <w:tr>
        <w:tc>
          <w:tcPr>
            <w:tcW w:type="dxa" w:w="1728"/>
          </w:tcPr>
          <w:p>
            <w:r>
              <w:t>2</w:t>
            </w:r>
          </w:p>
        </w:tc>
        <w:tc>
          <w:tcPr>
            <w:tcW w:type="dxa" w:w="1728"/>
          </w:tcPr>
          <w:p>
            <w:r>
              <w:t>100000</w:t>
            </w:r>
          </w:p>
        </w:tc>
        <w:tc>
          <w:tcPr>
            <w:tcW w:type="dxa" w:w="1728"/>
          </w:tcPr>
          <w:p>
            <w:r>
              <w:t>1500</w:t>
            </w:r>
          </w:p>
        </w:tc>
        <w:tc>
          <w:tcPr>
            <w:tcW w:type="dxa" w:w="1728"/>
          </w:tcPr>
          <w:p>
            <w:r>
              <w:t>2.46</w:t>
            </w:r>
          </w:p>
        </w:tc>
        <w:tc>
          <w:tcPr>
            <w:tcW w:type="dxa" w:w="1728"/>
          </w:tcPr>
          <w:p>
            <w:r>
              <w:t>-2.66</w:t>
            </w:r>
          </w:p>
        </w:tc>
      </w:tr>
      <w:tr>
        <w:tc>
          <w:tcPr>
            <w:tcW w:type="dxa" w:w="1728"/>
          </w:tcPr>
          <w:p>
            <w:r>
              <w:t>3</w:t>
            </w:r>
          </w:p>
        </w:tc>
        <w:tc>
          <w:tcPr>
            <w:tcW w:type="dxa" w:w="1728"/>
          </w:tcPr>
          <w:p>
            <w:r>
              <w:t>300000</w:t>
            </w:r>
          </w:p>
        </w:tc>
        <w:tc>
          <w:tcPr>
            <w:tcW w:type="dxa" w:w="1728"/>
          </w:tcPr>
          <w:p>
            <w:r>
              <w:t>6000</w:t>
            </w:r>
          </w:p>
        </w:tc>
        <w:tc>
          <w:tcPr>
            <w:tcW w:type="dxa" w:w="1728"/>
          </w:tcPr>
          <w:p>
            <w:r>
              <w:t>9.44</w:t>
            </w:r>
          </w:p>
        </w:tc>
        <w:tc>
          <w:tcPr>
            <w:tcW w:type="dxa" w:w="1728"/>
          </w:tcPr>
          <w:p>
            <w:r>
              <w:t>-0.63</w:t>
            </w:r>
          </w:p>
        </w:tc>
      </w:tr>
      <w:tr>
        <w:tc>
          <w:tcPr>
            <w:tcW w:type="dxa" w:w="1728"/>
          </w:tcPr>
          <w:p>
            <w:r>
              <w:t>4</w:t>
            </w:r>
          </w:p>
        </w:tc>
        <w:tc>
          <w:tcPr>
            <w:tcW w:type="dxa" w:w="1728"/>
          </w:tcPr>
          <w:p>
            <w:r>
              <w:t>750000</w:t>
            </w:r>
          </w:p>
        </w:tc>
        <w:tc>
          <w:tcPr>
            <w:tcW w:type="dxa" w:w="1728"/>
          </w:tcPr>
          <w:p>
            <w:r>
              <w:t>18750</w:t>
            </w:r>
          </w:p>
        </w:tc>
        <w:tc>
          <w:tcPr>
            <w:tcW w:type="dxa" w:w="1728"/>
          </w:tcPr>
          <w:p>
            <w:r>
              <w:t>29.70</w:t>
            </w:r>
          </w:p>
        </w:tc>
        <w:tc>
          <w:tcPr>
            <w:tcW w:type="dxa" w:w="1728"/>
          </w:tcPr>
          <w:p>
            <w:r>
              <w:t>7.42</w:t>
            </w:r>
          </w:p>
        </w:tc>
      </w:tr>
      <w:tr>
        <w:tc>
          <w:tcPr>
            <w:tcW w:type="dxa" w:w="1728"/>
          </w:tcPr>
          <w:p>
            <w:r>
              <w:t>5</w:t>
            </w:r>
          </w:p>
        </w:tc>
        <w:tc>
          <w:tcPr>
            <w:tcW w:type="dxa" w:w="1728"/>
          </w:tcPr>
          <w:p>
            <w:r>
              <w:t>1500000</w:t>
            </w:r>
          </w:p>
        </w:tc>
        <w:tc>
          <w:tcPr>
            <w:tcW w:type="dxa" w:w="1728"/>
          </w:tcPr>
          <w:p>
            <w:r>
              <w:t>45000</w:t>
            </w:r>
          </w:p>
        </w:tc>
        <w:tc>
          <w:tcPr>
            <w:tcW w:type="dxa" w:w="1728"/>
          </w:tcPr>
          <w:p>
            <w:r>
              <w:t>71.17</w:t>
            </w:r>
          </w:p>
        </w:tc>
        <w:tc>
          <w:tcPr>
            <w:tcW w:type="dxa" w:w="1728"/>
          </w:tcPr>
          <w:p>
            <w:r>
              <w:t>26.33</w:t>
            </w:r>
          </w:p>
        </w:tc>
      </w:tr>
      <w:tr>
        <w:tc>
          <w:tcPr>
            <w:tcW w:type="dxa" w:w="1728"/>
          </w:tcPr>
          <w:p>
            <w:r>
              <w:t>6</w:t>
            </w:r>
          </w:p>
        </w:tc>
        <w:tc>
          <w:tcPr>
            <w:tcW w:type="dxa" w:w="1728"/>
          </w:tcPr>
          <w:p>
            <w:r>
              <w:t>3000000</w:t>
            </w:r>
          </w:p>
        </w:tc>
        <w:tc>
          <w:tcPr>
            <w:tcW w:type="dxa" w:w="1728"/>
          </w:tcPr>
          <w:p>
            <w:r>
              <w:t>96000</w:t>
            </w:r>
          </w:p>
        </w:tc>
        <w:tc>
          <w:tcPr>
            <w:tcW w:type="dxa" w:w="1728"/>
          </w:tcPr>
          <w:p>
            <w:r>
              <w:t>153.40</w:t>
            </w:r>
          </w:p>
        </w:tc>
        <w:tc>
          <w:tcPr>
            <w:tcW w:type="dxa" w:w="1728"/>
          </w:tcPr>
          <w:p>
            <w:r>
              <w:t>67.50</w:t>
            </w:r>
          </w:p>
        </w:tc>
      </w:tr>
      <w:tr>
        <w:tc>
          <w:tcPr>
            <w:tcW w:type="dxa" w:w="1728"/>
          </w:tcPr>
          <w:p>
            <w:r>
              <w:t>7</w:t>
            </w:r>
          </w:p>
        </w:tc>
        <w:tc>
          <w:tcPr>
            <w:tcW w:type="dxa" w:w="1728"/>
          </w:tcPr>
          <w:p>
            <w:r>
              <w:t>5000000</w:t>
            </w:r>
          </w:p>
        </w:tc>
        <w:tc>
          <w:tcPr>
            <w:tcW w:type="dxa" w:w="1728"/>
          </w:tcPr>
          <w:p>
            <w:r>
              <w:t>170000</w:t>
            </w:r>
          </w:p>
        </w:tc>
        <w:tc>
          <w:tcPr>
            <w:tcW w:type="dxa" w:w="1728"/>
          </w:tcPr>
          <w:p>
            <w:r>
              <w:t>275.29</w:t>
            </w:r>
          </w:p>
        </w:tc>
        <w:tc>
          <w:tcPr>
            <w:tcW w:type="dxa" w:w="1728"/>
          </w:tcPr>
          <w:p>
            <w:r>
              <w:t>134.89</w:t>
            </w:r>
          </w:p>
        </w:tc>
      </w:tr>
      <w:tr>
        <w:tc>
          <w:tcPr>
            <w:tcW w:type="dxa" w:w="1728"/>
          </w:tcPr>
          <w:p>
            <w:r>
              <w:t>8</w:t>
            </w:r>
          </w:p>
        </w:tc>
        <w:tc>
          <w:tcPr>
            <w:tcW w:type="dxa" w:w="1728"/>
          </w:tcPr>
          <w:p>
            <w:r>
              <w:t>8000000</w:t>
            </w:r>
          </w:p>
        </w:tc>
        <w:tc>
          <w:tcPr>
            <w:tcW w:type="dxa" w:w="1728"/>
          </w:tcPr>
          <w:p>
            <w:r>
              <w:t>288000</w:t>
            </w:r>
          </w:p>
        </w:tc>
        <w:tc>
          <w:tcPr>
            <w:tcW w:type="dxa" w:w="1728"/>
          </w:tcPr>
          <w:p>
            <w:r>
              <w:t>472.11</w:t>
            </w:r>
          </w:p>
        </w:tc>
        <w:tc>
          <w:tcPr>
            <w:tcW w:type="dxa" w:w="1728"/>
          </w:tcPr>
          <w:p>
            <w:r>
              <w:t>250.22</w:t>
            </w:r>
          </w:p>
        </w:tc>
      </w:tr>
      <w:tr>
        <w:tc>
          <w:tcPr>
            <w:tcW w:type="dxa" w:w="1728"/>
          </w:tcPr>
          <w:p>
            <w:r>
              <w:t>9</w:t>
            </w:r>
          </w:p>
        </w:tc>
        <w:tc>
          <w:tcPr>
            <w:tcW w:type="dxa" w:w="1728"/>
          </w:tcPr>
          <w:p>
            <w:r>
              <w:t>12000000</w:t>
            </w:r>
          </w:p>
        </w:tc>
        <w:tc>
          <w:tcPr>
            <w:tcW w:type="dxa" w:w="1728"/>
          </w:tcPr>
          <w:p>
            <w:r>
              <w:t>456000</w:t>
            </w:r>
          </w:p>
        </w:tc>
        <w:tc>
          <w:tcPr>
            <w:tcW w:type="dxa" w:w="1728"/>
          </w:tcPr>
          <w:p>
            <w:r>
              <w:t>755.63</w:t>
            </w:r>
          </w:p>
        </w:tc>
        <w:tc>
          <w:tcPr>
            <w:tcW w:type="dxa" w:w="1728"/>
          </w:tcPr>
          <w:p>
            <w:r>
              <w:t>430.71</w:t>
            </w:r>
          </w:p>
        </w:tc>
      </w:tr>
      <w:tr>
        <w:tc>
          <w:tcPr>
            <w:tcW w:type="dxa" w:w="1728"/>
          </w:tcPr>
          <w:p>
            <w:r>
              <w:t>10</w:t>
            </w:r>
          </w:p>
        </w:tc>
        <w:tc>
          <w:tcPr>
            <w:tcW w:type="dxa" w:w="1728"/>
          </w:tcPr>
          <w:p>
            <w:r>
              <w:t>18000000</w:t>
            </w:r>
          </w:p>
        </w:tc>
        <w:tc>
          <w:tcPr>
            <w:tcW w:type="dxa" w:w="1728"/>
          </w:tcPr>
          <w:p>
            <w:r>
              <w:t>720000</w:t>
            </w:r>
          </w:p>
        </w:tc>
        <w:tc>
          <w:tcPr>
            <w:tcW w:type="dxa" w:w="1728"/>
          </w:tcPr>
          <w:p>
            <w:r>
              <w:t>1,205.17</w:t>
            </w:r>
          </w:p>
        </w:tc>
        <w:tc>
          <w:tcPr>
            <w:tcW w:type="dxa" w:w="1728"/>
          </w:tcPr>
          <w:p>
            <w:r>
              <w:t>723.10</w:t>
            </w:r>
          </w:p>
        </w:tc>
      </w:tr>
    </w:tbl>
    <w:p>
      <w:pPr>
        <w:pStyle w:val="Heading2"/>
      </w:pPr>
      <w:r>
        <w:t>C.2 Full model (USD)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</w:tblGrid>
      <w:tr>
        <w:tc>
          <w:tcPr>
            <w:tcW w:type="dxa" w:w="785"/>
          </w:tcPr>
          <w:p>
            <w:r>
              <w:t>Year</w:t>
            </w:r>
          </w:p>
        </w:tc>
        <w:tc>
          <w:tcPr>
            <w:tcW w:type="dxa" w:w="785"/>
          </w:tcPr>
          <w:p>
            <w:r>
              <w:t>Avg MAU</w:t>
            </w:r>
          </w:p>
        </w:tc>
        <w:tc>
          <w:tcPr>
            <w:tcW w:type="dxa" w:w="785"/>
          </w:tcPr>
          <w:p>
            <w:r>
              <w:t>Paying Users</w:t>
            </w:r>
          </w:p>
        </w:tc>
        <w:tc>
          <w:tcPr>
            <w:tcW w:type="dxa" w:w="785"/>
          </w:tcPr>
          <w:p>
            <w:r>
              <w:t>Subs Gross ($)</w:t>
            </w:r>
          </w:p>
        </w:tc>
        <w:tc>
          <w:tcPr>
            <w:tcW w:type="dxa" w:w="785"/>
          </w:tcPr>
          <w:p>
            <w:r>
              <w:t>Ads Net to Co ($)</w:t>
            </w:r>
          </w:p>
        </w:tc>
        <w:tc>
          <w:tcPr>
            <w:tcW w:type="dxa" w:w="785"/>
          </w:tcPr>
          <w:p>
            <w:r>
              <w:t>Marketplace Rev ($)</w:t>
            </w:r>
          </w:p>
        </w:tc>
        <w:tc>
          <w:tcPr>
            <w:tcW w:type="dxa" w:w="785"/>
          </w:tcPr>
          <w:p>
            <w:r>
              <w:t>Flux Net to Co ($)</w:t>
            </w:r>
          </w:p>
        </w:tc>
        <w:tc>
          <w:tcPr>
            <w:tcW w:type="dxa" w:w="785"/>
          </w:tcPr>
          <w:p>
            <w:r>
              <w:t>Total Net Rev ($)</w:t>
            </w:r>
          </w:p>
        </w:tc>
        <w:tc>
          <w:tcPr>
            <w:tcW w:type="dxa" w:w="785"/>
          </w:tcPr>
          <w:p>
            <w:r>
              <w:t>COGS ($)</w:t>
            </w:r>
          </w:p>
        </w:tc>
        <w:tc>
          <w:tcPr>
            <w:tcW w:type="dxa" w:w="785"/>
          </w:tcPr>
          <w:p>
            <w:r>
              <w:t>OPEX ($)</w:t>
            </w:r>
          </w:p>
        </w:tc>
        <w:tc>
          <w:tcPr>
            <w:tcW w:type="dxa" w:w="785"/>
          </w:tcPr>
          <w:p>
            <w:r>
              <w:t>EBITDA ($)</w:t>
            </w:r>
          </w:p>
        </w:tc>
      </w:tr>
      <w:tr>
        <w:tc>
          <w:tcPr>
            <w:tcW w:type="dxa" w:w="785"/>
          </w:tcPr>
          <w:p>
            <w:r>
              <w:t>1</w:t>
            </w:r>
          </w:p>
        </w:tc>
        <w:tc>
          <w:tcPr>
            <w:tcW w:type="dxa" w:w="785"/>
          </w:tcPr>
          <w:p>
            <w:r>
              <w:t>25000</w:t>
            </w:r>
          </w:p>
        </w:tc>
        <w:tc>
          <w:tcPr>
            <w:tcW w:type="dxa" w:w="785"/>
          </w:tcPr>
          <w:p>
            <w:r>
              <w:t>250</w:t>
            </w:r>
          </w:p>
        </w:tc>
        <w:tc>
          <w:tcPr>
            <w:tcW w:type="dxa" w:w="785"/>
          </w:tcPr>
          <w:p>
            <w:r>
              <w:t>$351,900</w:t>
            </w:r>
          </w:p>
        </w:tc>
        <w:tc>
          <w:tcPr>
            <w:tcW w:type="dxa" w:w="785"/>
          </w:tcPr>
          <w:p>
            <w:r>
              <w:t>$33,750</w:t>
            </w:r>
          </w:p>
        </w:tc>
        <w:tc>
          <w:tcPr>
            <w:tcW w:type="dxa" w:w="785"/>
          </w:tcPr>
          <w:p>
            <w:r>
              <w:t>$4,500</w:t>
            </w:r>
          </w:p>
        </w:tc>
        <w:tc>
          <w:tcPr>
            <w:tcW w:type="dxa" w:w="785"/>
          </w:tcPr>
          <w:p>
            <w:r>
              <w:t>$22,800</w:t>
            </w:r>
          </w:p>
        </w:tc>
        <w:tc>
          <w:tcPr>
            <w:tcW w:type="dxa" w:w="785"/>
          </w:tcPr>
          <w:p>
            <w:r>
              <w:t>$412,950</w:t>
            </w:r>
          </w:p>
        </w:tc>
        <w:tc>
          <w:tcPr>
            <w:tcW w:type="dxa" w:w="785"/>
          </w:tcPr>
          <w:p>
            <w:r>
              <w:t>$115,626</w:t>
            </w:r>
          </w:p>
        </w:tc>
        <w:tc>
          <w:tcPr>
            <w:tcW w:type="dxa" w:w="785"/>
          </w:tcPr>
          <w:p>
            <w:r>
              <w:t>$2,500,000</w:t>
            </w:r>
          </w:p>
        </w:tc>
        <w:tc>
          <w:tcPr>
            <w:tcW w:type="dxa" w:w="785"/>
          </w:tcPr>
          <w:p>
            <w:r>
              <w:t>$-2,202,676</w:t>
            </w:r>
          </w:p>
        </w:tc>
      </w:tr>
      <w:tr>
        <w:tc>
          <w:tcPr>
            <w:tcW w:type="dxa" w:w="785"/>
          </w:tcPr>
          <w:p>
            <w:r>
              <w:t>2</w:t>
            </w:r>
          </w:p>
        </w:tc>
        <w:tc>
          <w:tcPr>
            <w:tcW w:type="dxa" w:w="785"/>
          </w:tcPr>
          <w:p>
            <w:r>
              <w:t>100000</w:t>
            </w:r>
          </w:p>
        </w:tc>
        <w:tc>
          <w:tcPr>
            <w:tcW w:type="dxa" w:w="785"/>
          </w:tcPr>
          <w:p>
            <w:r>
              <w:t>1500</w:t>
            </w:r>
          </w:p>
        </w:tc>
        <w:tc>
          <w:tcPr>
            <w:tcW w:type="dxa" w:w="785"/>
          </w:tcPr>
          <w:p>
            <w:r>
              <w:t>$2,111,400</w:t>
            </w:r>
          </w:p>
        </w:tc>
        <w:tc>
          <w:tcPr>
            <w:tcW w:type="dxa" w:w="785"/>
          </w:tcPr>
          <w:p>
            <w:r>
              <w:t>$180,000</w:t>
            </w:r>
          </w:p>
        </w:tc>
        <w:tc>
          <w:tcPr>
            <w:tcW w:type="dxa" w:w="785"/>
          </w:tcPr>
          <w:p>
            <w:r>
              <w:t>$27,000</w:t>
            </w:r>
          </w:p>
        </w:tc>
        <w:tc>
          <w:tcPr>
            <w:tcW w:type="dxa" w:w="785"/>
          </w:tcPr>
          <w:p>
            <w:r>
              <w:t>$136,800</w:t>
            </w:r>
          </w:p>
        </w:tc>
        <w:tc>
          <w:tcPr>
            <w:tcW w:type="dxa" w:w="785"/>
          </w:tcPr>
          <w:p>
            <w:r>
              <w:t>$2,455,200</w:t>
            </w:r>
          </w:p>
        </w:tc>
        <w:tc>
          <w:tcPr>
            <w:tcW w:type="dxa" w:w="785"/>
          </w:tcPr>
          <w:p>
            <w:r>
              <w:t>$613,800</w:t>
            </w:r>
          </w:p>
        </w:tc>
        <w:tc>
          <w:tcPr>
            <w:tcW w:type="dxa" w:w="785"/>
          </w:tcPr>
          <w:p>
            <w:r>
              <w:t>$4,500,000</w:t>
            </w:r>
          </w:p>
        </w:tc>
        <w:tc>
          <w:tcPr>
            <w:tcW w:type="dxa" w:w="785"/>
          </w:tcPr>
          <w:p>
            <w:r>
              <w:t>$-2,658,600</w:t>
            </w:r>
          </w:p>
        </w:tc>
      </w:tr>
      <w:tr>
        <w:tc>
          <w:tcPr>
            <w:tcW w:type="dxa" w:w="785"/>
          </w:tcPr>
          <w:p>
            <w:r>
              <w:t>3</w:t>
            </w:r>
          </w:p>
        </w:tc>
        <w:tc>
          <w:tcPr>
            <w:tcW w:type="dxa" w:w="785"/>
          </w:tcPr>
          <w:p>
            <w:r>
              <w:t>300000</w:t>
            </w:r>
          </w:p>
        </w:tc>
        <w:tc>
          <w:tcPr>
            <w:tcW w:type="dxa" w:w="785"/>
          </w:tcPr>
          <w:p>
            <w:r>
              <w:t>6000</w:t>
            </w:r>
          </w:p>
        </w:tc>
        <w:tc>
          <w:tcPr>
            <w:tcW w:type="dxa" w:w="785"/>
          </w:tcPr>
          <w:p>
            <w:r>
              <w:t>$8,445,600</w:t>
            </w:r>
          </w:p>
        </w:tc>
        <w:tc>
          <w:tcPr>
            <w:tcW w:type="dxa" w:w="785"/>
          </w:tcPr>
          <w:p>
            <w:r>
              <w:t>$720,000</w:t>
            </w:r>
          </w:p>
        </w:tc>
        <w:tc>
          <w:tcPr>
            <w:tcW w:type="dxa" w:w="785"/>
          </w:tcPr>
          <w:p>
            <w:r>
              <w:t>$117,000</w:t>
            </w:r>
          </w:p>
        </w:tc>
        <w:tc>
          <w:tcPr>
            <w:tcW w:type="dxa" w:w="785"/>
          </w:tcPr>
          <w:p>
            <w:r>
              <w:t>$162,000</w:t>
            </w:r>
          </w:p>
        </w:tc>
        <w:tc>
          <w:tcPr>
            <w:tcW w:type="dxa" w:w="785"/>
          </w:tcPr>
          <w:p>
            <w:r>
              <w:t>$9,444,600</w:t>
            </w:r>
          </w:p>
        </w:tc>
        <w:tc>
          <w:tcPr>
            <w:tcW w:type="dxa" w:w="785"/>
          </w:tcPr>
          <w:p>
            <w:r>
              <w:t>$2,077,812</w:t>
            </w:r>
          </w:p>
        </w:tc>
        <w:tc>
          <w:tcPr>
            <w:tcW w:type="dxa" w:w="785"/>
          </w:tcPr>
          <w:p>
            <w:r>
              <w:t>$8,000,000</w:t>
            </w:r>
          </w:p>
        </w:tc>
        <w:tc>
          <w:tcPr>
            <w:tcW w:type="dxa" w:w="785"/>
          </w:tcPr>
          <w:p>
            <w:r>
              <w:t>$-633,212</w:t>
            </w:r>
          </w:p>
        </w:tc>
      </w:tr>
      <w:tr>
        <w:tc>
          <w:tcPr>
            <w:tcW w:type="dxa" w:w="785"/>
          </w:tcPr>
          <w:p>
            <w:r>
              <w:t>4</w:t>
            </w:r>
          </w:p>
        </w:tc>
        <w:tc>
          <w:tcPr>
            <w:tcW w:type="dxa" w:w="785"/>
          </w:tcPr>
          <w:p>
            <w:r>
              <w:t>750000</w:t>
            </w:r>
          </w:p>
        </w:tc>
        <w:tc>
          <w:tcPr>
            <w:tcW w:type="dxa" w:w="785"/>
          </w:tcPr>
          <w:p>
            <w:r>
              <w:t>18750</w:t>
            </w:r>
          </w:p>
        </w:tc>
        <w:tc>
          <w:tcPr>
            <w:tcW w:type="dxa" w:w="785"/>
          </w:tcPr>
          <w:p>
            <w:r>
              <w:t>$26,392,500</w:t>
            </w:r>
          </w:p>
        </w:tc>
        <w:tc>
          <w:tcPr>
            <w:tcW w:type="dxa" w:w="785"/>
          </w:tcPr>
          <w:p>
            <w:r>
              <w:t>$2,362,500</w:t>
            </w:r>
          </w:p>
        </w:tc>
        <w:tc>
          <w:tcPr>
            <w:tcW w:type="dxa" w:w="785"/>
          </w:tcPr>
          <w:p>
            <w:r>
              <w:t>$405,000</w:t>
            </w:r>
          </w:p>
        </w:tc>
        <w:tc>
          <w:tcPr>
            <w:tcW w:type="dxa" w:w="785"/>
          </w:tcPr>
          <w:p>
            <w:r>
              <w:t>$540,000</w:t>
            </w:r>
          </w:p>
        </w:tc>
        <w:tc>
          <w:tcPr>
            <w:tcW w:type="dxa" w:w="785"/>
          </w:tcPr>
          <w:p>
            <w:r>
              <w:t>$29,700,000</w:t>
            </w:r>
          </w:p>
        </w:tc>
        <w:tc>
          <w:tcPr>
            <w:tcW w:type="dxa" w:w="785"/>
          </w:tcPr>
          <w:p>
            <w:r>
              <w:t>$5,940,000</w:t>
            </w:r>
          </w:p>
        </w:tc>
        <w:tc>
          <w:tcPr>
            <w:tcW w:type="dxa" w:w="785"/>
          </w:tcPr>
          <w:p>
            <w:r>
              <w:t>$16,335,000</w:t>
            </w:r>
          </w:p>
        </w:tc>
        <w:tc>
          <w:tcPr>
            <w:tcW w:type="dxa" w:w="785"/>
          </w:tcPr>
          <w:p>
            <w:r>
              <w:t>$7,425,000</w:t>
            </w:r>
          </w:p>
        </w:tc>
      </w:tr>
      <w:tr>
        <w:tc>
          <w:tcPr>
            <w:tcW w:type="dxa" w:w="785"/>
          </w:tcPr>
          <w:p>
            <w:r>
              <w:t>5</w:t>
            </w:r>
          </w:p>
        </w:tc>
        <w:tc>
          <w:tcPr>
            <w:tcW w:type="dxa" w:w="785"/>
          </w:tcPr>
          <w:p>
            <w:r>
              <w:t>1500000</w:t>
            </w:r>
          </w:p>
        </w:tc>
        <w:tc>
          <w:tcPr>
            <w:tcW w:type="dxa" w:w="785"/>
          </w:tcPr>
          <w:p>
            <w:r>
              <w:t>45000</w:t>
            </w:r>
          </w:p>
        </w:tc>
        <w:tc>
          <w:tcPr>
            <w:tcW w:type="dxa" w:w="785"/>
          </w:tcPr>
          <w:p>
            <w:r>
              <w:t>$63,342,000</w:t>
            </w:r>
          </w:p>
        </w:tc>
        <w:tc>
          <w:tcPr>
            <w:tcW w:type="dxa" w:w="785"/>
          </w:tcPr>
          <w:p>
            <w:r>
              <w:t>$5,400,000</w:t>
            </w:r>
          </w:p>
        </w:tc>
        <w:tc>
          <w:tcPr>
            <w:tcW w:type="dxa" w:w="785"/>
          </w:tcPr>
          <w:p>
            <w:r>
              <w:t>$1,080,000</w:t>
            </w:r>
          </w:p>
        </w:tc>
        <w:tc>
          <w:tcPr>
            <w:tcW w:type="dxa" w:w="785"/>
          </w:tcPr>
          <w:p>
            <w:r>
              <w:t>$1,350,000</w:t>
            </w:r>
          </w:p>
        </w:tc>
        <w:tc>
          <w:tcPr>
            <w:tcW w:type="dxa" w:w="785"/>
          </w:tcPr>
          <w:p>
            <w:r>
              <w:t>$71,172,000</w:t>
            </w:r>
          </w:p>
        </w:tc>
        <w:tc>
          <w:tcPr>
            <w:tcW w:type="dxa" w:w="785"/>
          </w:tcPr>
          <w:p>
            <w:r>
              <w:t>$12,810,960</w:t>
            </w:r>
          </w:p>
        </w:tc>
        <w:tc>
          <w:tcPr>
            <w:tcW w:type="dxa" w:w="785"/>
          </w:tcPr>
          <w:p>
            <w:r>
              <w:t>$32,027,400</w:t>
            </w:r>
          </w:p>
        </w:tc>
        <w:tc>
          <w:tcPr>
            <w:tcW w:type="dxa" w:w="785"/>
          </w:tcPr>
          <w:p>
            <w:r>
              <w:t>$26,333,640</w:t>
            </w:r>
          </w:p>
        </w:tc>
      </w:tr>
      <w:tr>
        <w:tc>
          <w:tcPr>
            <w:tcW w:type="dxa" w:w="785"/>
          </w:tcPr>
          <w:p>
            <w:r>
              <w:t>6</w:t>
            </w:r>
          </w:p>
        </w:tc>
        <w:tc>
          <w:tcPr>
            <w:tcW w:type="dxa" w:w="785"/>
          </w:tcPr>
          <w:p>
            <w:r>
              <w:t>3000000</w:t>
            </w:r>
          </w:p>
        </w:tc>
        <w:tc>
          <w:tcPr>
            <w:tcW w:type="dxa" w:w="785"/>
          </w:tcPr>
          <w:p>
            <w:r>
              <w:t>96000</w:t>
            </w:r>
          </w:p>
        </w:tc>
        <w:tc>
          <w:tcPr>
            <w:tcW w:type="dxa" w:w="785"/>
          </w:tcPr>
          <w:p>
            <w:r>
              <w:t>$135,129,600</w:t>
            </w:r>
          </w:p>
        </w:tc>
        <w:tc>
          <w:tcPr>
            <w:tcW w:type="dxa" w:w="785"/>
          </w:tcPr>
          <w:p>
            <w:r>
              <w:t>$12,150,000</w:t>
            </w:r>
          </w:p>
        </w:tc>
        <w:tc>
          <w:tcPr>
            <w:tcW w:type="dxa" w:w="785"/>
          </w:tcPr>
          <w:p>
            <w:r>
              <w:t>$2,880,000</w:t>
            </w:r>
          </w:p>
        </w:tc>
        <w:tc>
          <w:tcPr>
            <w:tcW w:type="dxa" w:w="785"/>
          </w:tcPr>
          <w:p>
            <w:r>
              <w:t>$3,240,000</w:t>
            </w:r>
          </w:p>
        </w:tc>
        <w:tc>
          <w:tcPr>
            <w:tcW w:type="dxa" w:w="785"/>
          </w:tcPr>
          <w:p>
            <w:r>
              <w:t>$153,399,600</w:t>
            </w:r>
          </w:p>
        </w:tc>
        <w:tc>
          <w:tcPr>
            <w:tcW w:type="dxa" w:w="785"/>
          </w:tcPr>
          <w:p>
            <w:r>
              <w:t>$24,543,936</w:t>
            </w:r>
          </w:p>
        </w:tc>
        <w:tc>
          <w:tcPr>
            <w:tcW w:type="dxa" w:w="785"/>
          </w:tcPr>
          <w:p>
            <w:r>
              <w:t>$61,359,840</w:t>
            </w:r>
          </w:p>
        </w:tc>
        <w:tc>
          <w:tcPr>
            <w:tcW w:type="dxa" w:w="785"/>
          </w:tcPr>
          <w:p>
            <w:r>
              <w:t>$67,495,824</w:t>
            </w:r>
          </w:p>
        </w:tc>
      </w:tr>
      <w:tr>
        <w:tc>
          <w:tcPr>
            <w:tcW w:type="dxa" w:w="785"/>
          </w:tcPr>
          <w:p>
            <w:r>
              <w:t>7</w:t>
            </w:r>
          </w:p>
        </w:tc>
        <w:tc>
          <w:tcPr>
            <w:tcW w:type="dxa" w:w="785"/>
          </w:tcPr>
          <w:p>
            <w:r>
              <w:t>5000000</w:t>
            </w:r>
          </w:p>
        </w:tc>
        <w:tc>
          <w:tcPr>
            <w:tcW w:type="dxa" w:w="785"/>
          </w:tcPr>
          <w:p>
            <w:r>
              <w:t>170000</w:t>
            </w:r>
          </w:p>
        </w:tc>
        <w:tc>
          <w:tcPr>
            <w:tcW w:type="dxa" w:w="785"/>
          </w:tcPr>
          <w:p>
            <w:r>
              <w:t>$239,292,000</w:t>
            </w:r>
          </w:p>
        </w:tc>
        <w:tc>
          <w:tcPr>
            <w:tcW w:type="dxa" w:w="785"/>
          </w:tcPr>
          <w:p>
            <w:r>
              <w:t>$23,250,000</w:t>
            </w:r>
          </w:p>
        </w:tc>
        <w:tc>
          <w:tcPr>
            <w:tcW w:type="dxa" w:w="785"/>
          </w:tcPr>
          <w:p>
            <w:r>
              <w:t>$6,450,000</w:t>
            </w:r>
          </w:p>
        </w:tc>
        <w:tc>
          <w:tcPr>
            <w:tcW w:type="dxa" w:w="785"/>
          </w:tcPr>
          <w:p>
            <w:r>
              <w:t>$6,300,000</w:t>
            </w:r>
          </w:p>
        </w:tc>
        <w:tc>
          <w:tcPr>
            <w:tcW w:type="dxa" w:w="785"/>
          </w:tcPr>
          <w:p>
            <w:r>
              <w:t>$275,292,000</w:t>
            </w:r>
          </w:p>
        </w:tc>
        <w:tc>
          <w:tcPr>
            <w:tcW w:type="dxa" w:w="785"/>
          </w:tcPr>
          <w:p>
            <w:r>
              <w:t>$41,293,800</w:t>
            </w:r>
          </w:p>
        </w:tc>
        <w:tc>
          <w:tcPr>
            <w:tcW w:type="dxa" w:w="785"/>
          </w:tcPr>
          <w:p>
            <w:r>
              <w:t>$99,105,120</w:t>
            </w:r>
          </w:p>
        </w:tc>
        <w:tc>
          <w:tcPr>
            <w:tcW w:type="dxa" w:w="785"/>
          </w:tcPr>
          <w:p>
            <w:r>
              <w:t>$134,893,080</w:t>
            </w:r>
          </w:p>
        </w:tc>
      </w:tr>
      <w:tr>
        <w:tc>
          <w:tcPr>
            <w:tcW w:type="dxa" w:w="785"/>
          </w:tcPr>
          <w:p>
            <w:r>
              <w:t>8</w:t>
            </w:r>
          </w:p>
        </w:tc>
        <w:tc>
          <w:tcPr>
            <w:tcW w:type="dxa" w:w="785"/>
          </w:tcPr>
          <w:p>
            <w:r>
              <w:t>8000000</w:t>
            </w:r>
          </w:p>
        </w:tc>
        <w:tc>
          <w:tcPr>
            <w:tcW w:type="dxa" w:w="785"/>
          </w:tcPr>
          <w:p>
            <w:r>
              <w:t>288000</w:t>
            </w:r>
          </w:p>
        </w:tc>
        <w:tc>
          <w:tcPr>
            <w:tcW w:type="dxa" w:w="785"/>
          </w:tcPr>
          <w:p>
            <w:r>
              <w:t>$405,388,800</w:t>
            </w:r>
          </w:p>
        </w:tc>
        <w:tc>
          <w:tcPr>
            <w:tcW w:type="dxa" w:w="785"/>
          </w:tcPr>
          <w:p>
            <w:r>
              <w:t>$42,000,000</w:t>
            </w:r>
          </w:p>
        </w:tc>
        <w:tc>
          <w:tcPr>
            <w:tcW w:type="dxa" w:w="785"/>
          </w:tcPr>
          <w:p>
            <w:r>
              <w:t>$13,200,000</w:t>
            </w:r>
          </w:p>
        </w:tc>
        <w:tc>
          <w:tcPr>
            <w:tcW w:type="dxa" w:w="785"/>
          </w:tcPr>
          <w:p>
            <w:r>
              <w:t>$11,520,000</w:t>
            </w:r>
          </w:p>
        </w:tc>
        <w:tc>
          <w:tcPr>
            <w:tcW w:type="dxa" w:w="785"/>
          </w:tcPr>
          <w:p>
            <w:r>
              <w:t>$472,108,800</w:t>
            </w:r>
          </w:p>
        </w:tc>
        <w:tc>
          <w:tcPr>
            <w:tcW w:type="dxa" w:w="785"/>
          </w:tcPr>
          <w:p>
            <w:r>
              <w:t>$66,095,232</w:t>
            </w:r>
          </w:p>
        </w:tc>
        <w:tc>
          <w:tcPr>
            <w:tcW w:type="dxa" w:w="785"/>
          </w:tcPr>
          <w:p>
            <w:r>
              <w:t>$155,795,904</w:t>
            </w:r>
          </w:p>
        </w:tc>
        <w:tc>
          <w:tcPr>
            <w:tcW w:type="dxa" w:w="785"/>
          </w:tcPr>
          <w:p>
            <w:r>
              <w:t>$250,217,664</w:t>
            </w:r>
          </w:p>
        </w:tc>
      </w:tr>
      <w:tr>
        <w:tc>
          <w:tcPr>
            <w:tcW w:type="dxa" w:w="785"/>
          </w:tcPr>
          <w:p>
            <w:r>
              <w:t>9</w:t>
            </w:r>
          </w:p>
        </w:tc>
        <w:tc>
          <w:tcPr>
            <w:tcW w:type="dxa" w:w="785"/>
          </w:tcPr>
          <w:p>
            <w:r>
              <w:t>12000000</w:t>
            </w:r>
          </w:p>
        </w:tc>
        <w:tc>
          <w:tcPr>
            <w:tcW w:type="dxa" w:w="785"/>
          </w:tcPr>
          <w:p>
            <w:r>
              <w:t>456000</w:t>
            </w:r>
          </w:p>
        </w:tc>
        <w:tc>
          <w:tcPr>
            <w:tcW w:type="dxa" w:w="785"/>
          </w:tcPr>
          <w:p>
            <w:r>
              <w:t>$641,865,600</w:t>
            </w:r>
          </w:p>
        </w:tc>
        <w:tc>
          <w:tcPr>
            <w:tcW w:type="dxa" w:w="785"/>
          </w:tcPr>
          <w:p>
            <w:r>
              <w:t>$70,200,000</w:t>
            </w:r>
          </w:p>
        </w:tc>
        <w:tc>
          <w:tcPr>
            <w:tcW w:type="dxa" w:w="785"/>
          </w:tcPr>
          <w:p>
            <w:r>
              <w:t>$24,120,000</w:t>
            </w:r>
          </w:p>
        </w:tc>
        <w:tc>
          <w:tcPr>
            <w:tcW w:type="dxa" w:w="785"/>
          </w:tcPr>
          <w:p>
            <w:r>
              <w:t>$19,440,000</w:t>
            </w:r>
          </w:p>
        </w:tc>
        <w:tc>
          <w:tcPr>
            <w:tcW w:type="dxa" w:w="785"/>
          </w:tcPr>
          <w:p>
            <w:r>
              <w:t>$755,625,600</w:t>
            </w:r>
          </w:p>
        </w:tc>
        <w:tc>
          <w:tcPr>
            <w:tcW w:type="dxa" w:w="785"/>
          </w:tcPr>
          <w:p>
            <w:r>
              <w:t>$98,231,328</w:t>
            </w:r>
          </w:p>
        </w:tc>
        <w:tc>
          <w:tcPr>
            <w:tcW w:type="dxa" w:w="785"/>
          </w:tcPr>
          <w:p>
            <w:r>
              <w:t>$226,687,680</w:t>
            </w:r>
          </w:p>
        </w:tc>
        <w:tc>
          <w:tcPr>
            <w:tcW w:type="dxa" w:w="785"/>
          </w:tcPr>
          <w:p>
            <w:r>
              <w:t>$430,706,592</w:t>
            </w:r>
          </w:p>
        </w:tc>
      </w:tr>
      <w:tr>
        <w:tc>
          <w:tcPr>
            <w:tcW w:type="dxa" w:w="785"/>
          </w:tcPr>
          <w:p>
            <w:r>
              <w:t>10</w:t>
            </w:r>
          </w:p>
        </w:tc>
        <w:tc>
          <w:tcPr>
            <w:tcW w:type="dxa" w:w="785"/>
          </w:tcPr>
          <w:p>
            <w:r>
              <w:t>18000000</w:t>
            </w:r>
          </w:p>
        </w:tc>
        <w:tc>
          <w:tcPr>
            <w:tcW w:type="dxa" w:w="785"/>
          </w:tcPr>
          <w:p>
            <w:r>
              <w:t>720000</w:t>
            </w:r>
          </w:p>
        </w:tc>
        <w:tc>
          <w:tcPr>
            <w:tcW w:type="dxa" w:w="785"/>
          </w:tcPr>
          <w:p>
            <w:r>
              <w:t>$1,013,472,000</w:t>
            </w:r>
          </w:p>
        </w:tc>
        <w:tc>
          <w:tcPr>
            <w:tcW w:type="dxa" w:w="785"/>
          </w:tcPr>
          <w:p>
            <w:r>
              <w:t>$116,100,000</w:t>
            </w:r>
          </w:p>
        </w:tc>
        <w:tc>
          <w:tcPr>
            <w:tcW w:type="dxa" w:w="785"/>
          </w:tcPr>
          <w:p>
            <w:r>
              <w:t>$43,200,000</w:t>
            </w:r>
          </w:p>
        </w:tc>
        <w:tc>
          <w:tcPr>
            <w:tcW w:type="dxa" w:w="785"/>
          </w:tcPr>
          <w:p>
            <w:r>
              <w:t>$32,400,000</w:t>
            </w:r>
          </w:p>
        </w:tc>
        <w:tc>
          <w:tcPr>
            <w:tcW w:type="dxa" w:w="785"/>
          </w:tcPr>
          <w:p>
            <w:r>
              <w:t>$1,205,172,000</w:t>
            </w:r>
          </w:p>
        </w:tc>
        <w:tc>
          <w:tcPr>
            <w:tcW w:type="dxa" w:w="785"/>
          </w:tcPr>
          <w:p>
            <w:r>
              <w:t>$144,620,640</w:t>
            </w:r>
          </w:p>
        </w:tc>
        <w:tc>
          <w:tcPr>
            <w:tcW w:type="dxa" w:w="785"/>
          </w:tcPr>
          <w:p>
            <w:r>
              <w:t>$337,448,160</w:t>
            </w:r>
          </w:p>
        </w:tc>
        <w:tc>
          <w:tcPr>
            <w:tcW w:type="dxa" w:w="785"/>
          </w:tcPr>
          <w:p>
            <w:r>
              <w:t>$723,103,200</w:t>
            </w:r>
          </w:p>
        </w:tc>
      </w:tr>
    </w:tbl>
    <w:p>
      <w:pPr>
        <w:pStyle w:val="Heading1"/>
      </w:pPr>
      <w:r>
        <w:t>Appendix D — Vision reference</w:t>
      </w:r>
    </w:p>
    <w:p>
      <w:r>
        <w:drawing>
          <wp:inline xmlns:a="http://schemas.openxmlformats.org/drawingml/2006/main" xmlns:pic="http://schemas.openxmlformats.org/drawingml/2006/picture">
            <wp:extent cx="5852160" cy="10608842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D0CBBBDF-0D14-4E00-A79F-4CBEDBB58E5E.jpe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52160" cy="10608842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Hybrid financial engine reference diagram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png"/><Relationship Id="rId15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